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D3C69" w14:textId="5D889EE1" w:rsidR="007166CE" w:rsidRDefault="00DF02C5" w:rsidP="00923C96">
      <w:pPr>
        <w:pStyle w:val="berschrift1"/>
        <w:rPr>
          <w:b w:val="0"/>
          <w:bCs w:val="0"/>
          <w:sz w:val="32"/>
          <w:szCs w:val="32"/>
        </w:rPr>
      </w:pPr>
      <w:r>
        <w:rPr>
          <w:b w:val="0"/>
          <w:bCs w:val="0"/>
          <w:noProof/>
          <w:sz w:val="32"/>
          <w:szCs w:val="32"/>
        </w:rPr>
        <w:drawing>
          <wp:inline distT="0" distB="0" distL="0" distR="0" wp14:anchorId="5D43FA20" wp14:editId="310B586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16393BC" w14:textId="77777777" w:rsidR="007166CE" w:rsidRDefault="007166CE" w:rsidP="007166CE">
      <w:pPr>
        <w:pStyle w:val="berschrift1"/>
      </w:pPr>
      <w:r>
        <w:br w:type="page"/>
      </w:r>
      <w:r>
        <w:lastRenderedPageBreak/>
        <w:t>Vorwort</w:t>
      </w:r>
    </w:p>
    <w:p w14:paraId="14277C6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9DD0F14" w14:textId="77777777" w:rsidR="007E1779" w:rsidRDefault="008D7463" w:rsidP="007166CE">
      <w:r>
        <w:t xml:space="preserve">Dieses Jahr hat uns allen eine Menge abverlangt – doch Gott hat uns hindurchgetragen. </w:t>
      </w:r>
    </w:p>
    <w:p w14:paraId="409855E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F25088A" w14:textId="77777777" w:rsidR="007E1779" w:rsidRDefault="007E1779" w:rsidP="007166CE">
      <w:r>
        <w:t>Vielleicht hat aber auch der eine oder die andere Lust, mitzumachen und neue Bücher zu erstellen – sprecht mich einfach an.</w:t>
      </w:r>
    </w:p>
    <w:p w14:paraId="3AC56CC0" w14:textId="77777777" w:rsidR="007166CE" w:rsidRDefault="007166CE" w:rsidP="007166CE">
      <w:r>
        <w:t>Euch allen wünsche ich Gottes reichen Segen und dass Ihr für Euch interessante Texte hier findet. Für Anregungen bin ich immer dankbar.</w:t>
      </w:r>
    </w:p>
    <w:p w14:paraId="42E9DAB1" w14:textId="77777777" w:rsidR="007166CE" w:rsidRDefault="007166CE" w:rsidP="007166CE">
      <w:r>
        <w:t>Gruß &amp; Segen,</w:t>
      </w:r>
    </w:p>
    <w:p w14:paraId="20778315" w14:textId="77777777" w:rsidR="007166CE" w:rsidRDefault="007166CE" w:rsidP="007166CE">
      <w:r>
        <w:t>Andreas</w:t>
      </w:r>
    </w:p>
    <w:p w14:paraId="23EC7AB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DC95158" w14:textId="57A74019" w:rsidR="00923C96" w:rsidRPr="00923C96" w:rsidRDefault="00923C96" w:rsidP="00923C96">
      <w:pPr>
        <w:pStyle w:val="berschrift1"/>
      </w:pPr>
      <w:r w:rsidRPr="00923C96">
        <w:t xml:space="preserve">Ursinus, Zacharias - Catechismus oder Christlicher </w:t>
      </w:r>
      <w:proofErr w:type="spellStart"/>
      <w:r w:rsidRPr="00923C96">
        <w:t>Underricht</w:t>
      </w:r>
      <w:proofErr w:type="spellEnd"/>
      <w:r w:rsidRPr="00923C96">
        <w:t xml:space="preserve"> </w:t>
      </w:r>
      <w:r w:rsidRPr="00923C96">
        <w:rPr>
          <w:rStyle w:val="Fett"/>
          <w:rFonts w:eastAsiaTheme="majorEastAsia"/>
          <w:b/>
          <w:bCs/>
        </w:rPr>
        <w:t xml:space="preserve">… / wie der in Kirchen und Schulen der </w:t>
      </w:r>
      <w:proofErr w:type="spellStart"/>
      <w:r w:rsidRPr="00923C96">
        <w:rPr>
          <w:rStyle w:val="Fett"/>
          <w:rFonts w:eastAsiaTheme="majorEastAsia"/>
          <w:b/>
          <w:bCs/>
        </w:rPr>
        <w:t>Churfuerstlichen</w:t>
      </w:r>
      <w:proofErr w:type="spellEnd"/>
      <w:r w:rsidRPr="00923C96">
        <w:rPr>
          <w:rStyle w:val="Fett"/>
          <w:rFonts w:eastAsiaTheme="majorEastAsia"/>
          <w:b/>
          <w:bCs/>
        </w:rPr>
        <w:t xml:space="preserve"> </w:t>
      </w:r>
      <w:proofErr w:type="spellStart"/>
      <w:r w:rsidRPr="00923C96">
        <w:rPr>
          <w:rStyle w:val="Fett"/>
          <w:rFonts w:eastAsiaTheme="majorEastAsia"/>
          <w:b/>
          <w:bCs/>
        </w:rPr>
        <w:t>Pfaltz</w:t>
      </w:r>
      <w:proofErr w:type="spellEnd"/>
      <w:r w:rsidRPr="00923C96">
        <w:rPr>
          <w:rStyle w:val="Fett"/>
          <w:rFonts w:eastAsiaTheme="majorEastAsia"/>
          <w:b/>
          <w:bCs/>
        </w:rPr>
        <w:t xml:space="preserve"> getrieben </w:t>
      </w:r>
      <w:proofErr w:type="spellStart"/>
      <w:r w:rsidRPr="00923C96">
        <w:rPr>
          <w:rStyle w:val="Fett"/>
          <w:rFonts w:eastAsiaTheme="majorEastAsia"/>
          <w:b/>
          <w:bCs/>
        </w:rPr>
        <w:t>wirdt</w:t>
      </w:r>
      <w:proofErr w:type="spellEnd"/>
      <w:r w:rsidRPr="00923C96">
        <w:t xml:space="preserve"> </w:t>
      </w:r>
    </w:p>
    <w:p w14:paraId="7F42450D" w14:textId="77777777" w:rsidR="00923C96" w:rsidRDefault="00923C96" w:rsidP="00923C96">
      <w:pPr>
        <w:pStyle w:val="StandardWeb"/>
      </w:pPr>
      <w:r>
        <w:t xml:space="preserve">Gedruckt in der </w:t>
      </w:r>
      <w:proofErr w:type="spellStart"/>
      <w:r>
        <w:t>Churfuerstlichen</w:t>
      </w:r>
      <w:proofErr w:type="spellEnd"/>
      <w:r>
        <w:t xml:space="preserve"> Stad </w:t>
      </w:r>
      <w:proofErr w:type="spellStart"/>
      <w:r>
        <w:t>Heydelberg</w:t>
      </w:r>
      <w:proofErr w:type="spellEnd"/>
      <w:r>
        <w:t xml:space="preserve"> / durch </w:t>
      </w:r>
      <w:proofErr w:type="spellStart"/>
      <w:r>
        <w:t>Johannem</w:t>
      </w:r>
      <w:proofErr w:type="spellEnd"/>
      <w:r>
        <w:t xml:space="preserve"> Mayer. 1563. </w:t>
      </w:r>
    </w:p>
    <w:p w14:paraId="2C600ABF" w14:textId="77777777" w:rsidR="00923C96" w:rsidRDefault="00923C96" w:rsidP="00923C96">
      <w:pPr>
        <w:pStyle w:val="StandardWeb"/>
      </w:pPr>
      <w:r>
        <w:t xml:space="preserve">Wir Friderich von Gottes </w:t>
      </w:r>
      <w:proofErr w:type="spellStart"/>
      <w:r>
        <w:t>Genaden</w:t>
      </w:r>
      <w:proofErr w:type="spellEnd"/>
      <w:r>
        <w:t xml:space="preserve"> </w:t>
      </w:r>
      <w:proofErr w:type="spellStart"/>
      <w:r>
        <w:t>Pfaltzgrafe</w:t>
      </w:r>
      <w:proofErr w:type="spellEnd"/>
      <w:r>
        <w:t xml:space="preserve"> bey Rhein / des heiligen </w:t>
      </w:r>
      <w:proofErr w:type="spellStart"/>
      <w:r>
        <w:t>Roemischen</w:t>
      </w:r>
      <w:proofErr w:type="spellEnd"/>
      <w:r>
        <w:t xml:space="preserve"> Reichs </w:t>
      </w:r>
      <w:proofErr w:type="spellStart"/>
      <w:r>
        <w:t>Ertztruchses</w:t>
      </w:r>
      <w:proofErr w:type="spellEnd"/>
      <w:r>
        <w:t xml:space="preserve"> und </w:t>
      </w:r>
      <w:proofErr w:type="spellStart"/>
      <w:r>
        <w:t>Churfuerst</w:t>
      </w:r>
      <w:proofErr w:type="spellEnd"/>
      <w:r>
        <w:t xml:space="preserve"> / Hertzog in Bayern / etc. Entbieten allen und jeden unsern Superintendenten / </w:t>
      </w:r>
      <w:proofErr w:type="spellStart"/>
      <w:r>
        <w:t>Pfarherrn</w:t>
      </w:r>
      <w:proofErr w:type="spellEnd"/>
      <w:r>
        <w:t xml:space="preserve"> / Predigern / Kirchen und Schuldienern Unsers </w:t>
      </w:r>
      <w:proofErr w:type="spellStart"/>
      <w:r>
        <w:t>Churfuerstenthumbs</w:t>
      </w:r>
      <w:proofErr w:type="spellEnd"/>
      <w:r>
        <w:t xml:space="preserve"> der </w:t>
      </w:r>
      <w:proofErr w:type="spellStart"/>
      <w:r>
        <w:t>Pfaltzgrafenschafft</w:t>
      </w:r>
      <w:proofErr w:type="spellEnd"/>
      <w:r>
        <w:t xml:space="preserve"> bey Rhein / unser </w:t>
      </w:r>
      <w:proofErr w:type="spellStart"/>
      <w:r>
        <w:t>genad</w:t>
      </w:r>
      <w:proofErr w:type="spellEnd"/>
      <w:r>
        <w:t xml:space="preserve"> und </w:t>
      </w:r>
      <w:proofErr w:type="spellStart"/>
      <w:r>
        <w:t>gruß</w:t>
      </w:r>
      <w:proofErr w:type="spellEnd"/>
      <w:r>
        <w:t xml:space="preserve"> / Und </w:t>
      </w:r>
      <w:proofErr w:type="spellStart"/>
      <w:r>
        <w:t>fuegen</w:t>
      </w:r>
      <w:proofErr w:type="spellEnd"/>
      <w:r>
        <w:t xml:space="preserve"> euch hiemit zu wissen / </w:t>
      </w:r>
    </w:p>
    <w:p w14:paraId="7B890126" w14:textId="77777777" w:rsidR="00923C96" w:rsidRDefault="00923C96" w:rsidP="00923C96">
      <w:pPr>
        <w:pStyle w:val="StandardWeb"/>
      </w:pPr>
      <w:r>
        <w:t xml:space="preserve">Nach dem wir uns </w:t>
      </w:r>
      <w:proofErr w:type="spellStart"/>
      <w:r>
        <w:t>auß</w:t>
      </w:r>
      <w:proofErr w:type="spellEnd"/>
      <w:r>
        <w:t xml:space="preserve"> </w:t>
      </w:r>
      <w:proofErr w:type="spellStart"/>
      <w:r>
        <w:t>erinnerung</w:t>
      </w:r>
      <w:proofErr w:type="spellEnd"/>
      <w:r>
        <w:t xml:space="preserve"> </w:t>
      </w:r>
      <w:proofErr w:type="spellStart"/>
      <w:r>
        <w:t>Goettlichs</w:t>
      </w:r>
      <w:proofErr w:type="spellEnd"/>
      <w:r>
        <w:t xml:space="preserve"> Worts / auch natürlicher </w:t>
      </w:r>
      <w:proofErr w:type="spellStart"/>
      <w:r>
        <w:t>pflicht</w:t>
      </w:r>
      <w:proofErr w:type="spellEnd"/>
      <w:r>
        <w:t xml:space="preserve"> und </w:t>
      </w:r>
      <w:proofErr w:type="spellStart"/>
      <w:r>
        <w:t>verwandnuß</w:t>
      </w:r>
      <w:proofErr w:type="spellEnd"/>
      <w:r>
        <w:t xml:space="preserve"> schuldig erkennen / Und endlich </w:t>
      </w:r>
      <w:proofErr w:type="spellStart"/>
      <w:r>
        <w:t>fuergenommen</w:t>
      </w:r>
      <w:proofErr w:type="spellEnd"/>
      <w:r>
        <w:t xml:space="preserve"> / Unsere von Gott befohlen </w:t>
      </w:r>
      <w:proofErr w:type="spellStart"/>
      <w:r>
        <w:t>Ampt</w:t>
      </w:r>
      <w:proofErr w:type="spellEnd"/>
      <w:r>
        <w:t xml:space="preserve"> / </w:t>
      </w:r>
      <w:proofErr w:type="spellStart"/>
      <w:r>
        <w:t>beruff</w:t>
      </w:r>
      <w:proofErr w:type="spellEnd"/>
      <w:r>
        <w:t xml:space="preserve"> und </w:t>
      </w:r>
      <w:proofErr w:type="spellStart"/>
      <w:r>
        <w:t>regierung</w:t>
      </w:r>
      <w:proofErr w:type="spellEnd"/>
      <w:r>
        <w:t xml:space="preserve"> / nicht allein zu friedlichen / </w:t>
      </w:r>
      <w:proofErr w:type="spellStart"/>
      <w:r>
        <w:t>rüigem</w:t>
      </w:r>
      <w:proofErr w:type="spellEnd"/>
      <w:r>
        <w:t xml:space="preserve"> wesen / auch zu </w:t>
      </w:r>
      <w:proofErr w:type="spellStart"/>
      <w:r>
        <w:t>erhaltung</w:t>
      </w:r>
      <w:proofErr w:type="spellEnd"/>
      <w:r>
        <w:t xml:space="preserve"> züchtigen </w:t>
      </w:r>
      <w:proofErr w:type="spellStart"/>
      <w:r>
        <w:t>auffrichtigen</w:t>
      </w:r>
      <w:proofErr w:type="spellEnd"/>
      <w:r>
        <w:t xml:space="preserve"> und </w:t>
      </w:r>
      <w:proofErr w:type="spellStart"/>
      <w:r>
        <w:t>Tugentsamen</w:t>
      </w:r>
      <w:proofErr w:type="spellEnd"/>
      <w:r>
        <w:t xml:space="preserve"> </w:t>
      </w:r>
      <w:proofErr w:type="spellStart"/>
      <w:r>
        <w:t>wandels</w:t>
      </w:r>
      <w:proofErr w:type="spellEnd"/>
      <w:r>
        <w:t xml:space="preserve"> und </w:t>
      </w:r>
      <w:proofErr w:type="spellStart"/>
      <w:r>
        <w:t>lebens</w:t>
      </w:r>
      <w:proofErr w:type="spellEnd"/>
      <w:r>
        <w:t xml:space="preserve"> Unserer </w:t>
      </w:r>
      <w:proofErr w:type="spellStart"/>
      <w:r>
        <w:t>underthanen</w:t>
      </w:r>
      <w:proofErr w:type="spellEnd"/>
      <w:r>
        <w:t xml:space="preserve"> / zurichten und anzustellen: Sonder auch und </w:t>
      </w:r>
      <w:proofErr w:type="spellStart"/>
      <w:r>
        <w:t>fürnemlich</w:t>
      </w:r>
      <w:proofErr w:type="spellEnd"/>
      <w:r>
        <w:t xml:space="preserve"> dieselbige zu rechtschaffener </w:t>
      </w:r>
      <w:proofErr w:type="spellStart"/>
      <w:r>
        <w:t>erkantnuß</w:t>
      </w:r>
      <w:proofErr w:type="spellEnd"/>
      <w:r>
        <w:t xml:space="preserve"> und </w:t>
      </w:r>
      <w:proofErr w:type="spellStart"/>
      <w:r>
        <w:t>forcht</w:t>
      </w:r>
      <w:proofErr w:type="spellEnd"/>
      <w:r>
        <w:t xml:space="preserve"> des </w:t>
      </w:r>
      <w:proofErr w:type="spellStart"/>
      <w:r>
        <w:t>Allmechtigen</w:t>
      </w:r>
      <w:proofErr w:type="spellEnd"/>
      <w:r>
        <w:t xml:space="preserve"> / und seines seligmachenden Worts / als dem einigen </w:t>
      </w:r>
      <w:proofErr w:type="spellStart"/>
      <w:r>
        <w:t>fundament</w:t>
      </w:r>
      <w:proofErr w:type="spellEnd"/>
      <w:r>
        <w:t xml:space="preserve"> aller </w:t>
      </w:r>
      <w:proofErr w:type="spellStart"/>
      <w:r>
        <w:t>Tugenten</w:t>
      </w:r>
      <w:proofErr w:type="spellEnd"/>
      <w:r>
        <w:t xml:space="preserve"> und </w:t>
      </w:r>
      <w:proofErr w:type="spellStart"/>
      <w:r>
        <w:t>gehorsams</w:t>
      </w:r>
      <w:proofErr w:type="spellEnd"/>
      <w:r>
        <w:t xml:space="preserve"> / je </w:t>
      </w:r>
      <w:proofErr w:type="spellStart"/>
      <w:r>
        <w:t>lenger</w:t>
      </w:r>
      <w:proofErr w:type="spellEnd"/>
      <w:r>
        <w:t xml:space="preserve"> je mehr anzuweisen und zu bringen. Auch also sie zur ewigen und zeitlichen </w:t>
      </w:r>
      <w:proofErr w:type="spellStart"/>
      <w:r>
        <w:t>wolfart</w:t>
      </w:r>
      <w:proofErr w:type="spellEnd"/>
      <w:r>
        <w:t xml:space="preserve"> </w:t>
      </w:r>
      <w:proofErr w:type="spellStart"/>
      <w:r>
        <w:t>ungesparts</w:t>
      </w:r>
      <w:proofErr w:type="spellEnd"/>
      <w:r>
        <w:t xml:space="preserve"> </w:t>
      </w:r>
      <w:proofErr w:type="spellStart"/>
      <w:r>
        <w:t>vleiß</w:t>
      </w:r>
      <w:proofErr w:type="spellEnd"/>
      <w:r>
        <w:t xml:space="preserve"> von </w:t>
      </w:r>
      <w:proofErr w:type="spellStart"/>
      <w:r>
        <w:t>grund</w:t>
      </w:r>
      <w:proofErr w:type="spellEnd"/>
      <w:r>
        <w:t xml:space="preserve"> unsers </w:t>
      </w:r>
      <w:proofErr w:type="spellStart"/>
      <w:r>
        <w:t>hertzens</w:t>
      </w:r>
      <w:proofErr w:type="spellEnd"/>
      <w:r>
        <w:t xml:space="preserve"> gern </w:t>
      </w:r>
      <w:proofErr w:type="spellStart"/>
      <w:r>
        <w:t>befuerdern</w:t>
      </w:r>
      <w:proofErr w:type="spellEnd"/>
      <w:r>
        <w:t xml:space="preserve"> / und so viel an uns / </w:t>
      </w:r>
      <w:proofErr w:type="spellStart"/>
      <w:r>
        <w:t>darbey</w:t>
      </w:r>
      <w:proofErr w:type="spellEnd"/>
      <w:r>
        <w:t xml:space="preserve"> erhalten </w:t>
      </w:r>
      <w:proofErr w:type="spellStart"/>
      <w:r>
        <w:t>helffen</w:t>
      </w:r>
      <w:proofErr w:type="spellEnd"/>
      <w:r>
        <w:t xml:space="preserve"> </w:t>
      </w:r>
      <w:proofErr w:type="spellStart"/>
      <w:r>
        <w:t>wolten</w:t>
      </w:r>
      <w:proofErr w:type="spellEnd"/>
      <w:r>
        <w:t xml:space="preserve">. </w:t>
      </w:r>
    </w:p>
    <w:p w14:paraId="51FDFEBF" w14:textId="77777777" w:rsidR="00923C96" w:rsidRDefault="00923C96" w:rsidP="00923C96">
      <w:pPr>
        <w:pStyle w:val="StandardWeb"/>
      </w:pPr>
      <w:r>
        <w:t xml:space="preserve">Und aber gleich anfangs in </w:t>
      </w:r>
      <w:proofErr w:type="spellStart"/>
      <w:r>
        <w:t>eintrettung</w:t>
      </w:r>
      <w:proofErr w:type="spellEnd"/>
      <w:r>
        <w:t xml:space="preserve"> Unserer </w:t>
      </w:r>
      <w:proofErr w:type="spellStart"/>
      <w:r>
        <w:t>regierung</w:t>
      </w:r>
      <w:proofErr w:type="spellEnd"/>
      <w:r>
        <w:t xml:space="preserve"> </w:t>
      </w:r>
      <w:proofErr w:type="spellStart"/>
      <w:r>
        <w:t>erfaren</w:t>
      </w:r>
      <w:proofErr w:type="spellEnd"/>
      <w:r>
        <w:t xml:space="preserve">: </w:t>
      </w:r>
      <w:proofErr w:type="spellStart"/>
      <w:r>
        <w:t>Wiewol</w:t>
      </w:r>
      <w:proofErr w:type="spellEnd"/>
      <w:r>
        <w:t xml:space="preserve"> von Unsern lieben Vettern und </w:t>
      </w:r>
      <w:proofErr w:type="spellStart"/>
      <w:r>
        <w:t>Vorfarn</w:t>
      </w:r>
      <w:proofErr w:type="spellEnd"/>
      <w:r>
        <w:t xml:space="preserve"> / </w:t>
      </w:r>
      <w:proofErr w:type="spellStart"/>
      <w:r>
        <w:t>Pfaltzgrafen</w:t>
      </w:r>
      <w:proofErr w:type="spellEnd"/>
      <w:r>
        <w:t xml:space="preserve"> / </w:t>
      </w:r>
      <w:proofErr w:type="spellStart"/>
      <w:r>
        <w:t>Churfuersten</w:t>
      </w:r>
      <w:proofErr w:type="spellEnd"/>
      <w:r>
        <w:t xml:space="preserve"> / etc. </w:t>
      </w:r>
      <w:proofErr w:type="spellStart"/>
      <w:r>
        <w:t>loeblicher</w:t>
      </w:r>
      <w:proofErr w:type="spellEnd"/>
      <w:r>
        <w:t xml:space="preserve"> seliger </w:t>
      </w:r>
      <w:proofErr w:type="spellStart"/>
      <w:r>
        <w:t>gedechtnuß</w:t>
      </w:r>
      <w:proofErr w:type="spellEnd"/>
      <w:r>
        <w:t xml:space="preserve"> / allerhand Christliche und nützliche </w:t>
      </w:r>
      <w:proofErr w:type="spellStart"/>
      <w:r>
        <w:t>ordnungen</w:t>
      </w:r>
      <w:proofErr w:type="spellEnd"/>
      <w:r>
        <w:t xml:space="preserve"> und </w:t>
      </w:r>
      <w:proofErr w:type="spellStart"/>
      <w:r>
        <w:t>vorbereitungen</w:t>
      </w:r>
      <w:proofErr w:type="spellEnd"/>
      <w:r>
        <w:t xml:space="preserve"> / zu </w:t>
      </w:r>
      <w:proofErr w:type="spellStart"/>
      <w:r>
        <w:t>befuerderung</w:t>
      </w:r>
      <w:proofErr w:type="spellEnd"/>
      <w:r>
        <w:t xml:space="preserve"> solcher ehre Gottes / und </w:t>
      </w:r>
      <w:proofErr w:type="spellStart"/>
      <w:r>
        <w:t>erhaltung</w:t>
      </w:r>
      <w:proofErr w:type="spellEnd"/>
      <w:r>
        <w:t xml:space="preserve"> Bürgerlicher </w:t>
      </w:r>
      <w:proofErr w:type="spellStart"/>
      <w:r>
        <w:t>zucht</w:t>
      </w:r>
      <w:proofErr w:type="spellEnd"/>
      <w:r>
        <w:t xml:space="preserve"> und </w:t>
      </w:r>
      <w:proofErr w:type="spellStart"/>
      <w:r>
        <w:t>policey</w:t>
      </w:r>
      <w:proofErr w:type="spellEnd"/>
      <w:r>
        <w:t xml:space="preserve"> </w:t>
      </w:r>
      <w:proofErr w:type="spellStart"/>
      <w:r>
        <w:t>auffgericht</w:t>
      </w:r>
      <w:proofErr w:type="spellEnd"/>
      <w:r>
        <w:t xml:space="preserve"> und </w:t>
      </w:r>
      <w:proofErr w:type="spellStart"/>
      <w:r>
        <w:t>fuergenommen</w:t>
      </w:r>
      <w:proofErr w:type="spellEnd"/>
      <w:r>
        <w:t xml:space="preserve">: </w:t>
      </w:r>
    </w:p>
    <w:p w14:paraId="1822CD9D" w14:textId="77777777" w:rsidR="00923C96" w:rsidRDefault="00923C96" w:rsidP="00923C96">
      <w:pPr>
        <w:pStyle w:val="StandardWeb"/>
      </w:pPr>
      <w:r>
        <w:t xml:space="preserve">Daß doch demselbigen nicht mit dem ernst / wie es sich </w:t>
      </w:r>
      <w:proofErr w:type="spellStart"/>
      <w:r>
        <w:t>wol</w:t>
      </w:r>
      <w:proofErr w:type="spellEnd"/>
      <w:r>
        <w:t xml:space="preserve"> </w:t>
      </w:r>
      <w:proofErr w:type="spellStart"/>
      <w:r>
        <w:t>gebüret</w:t>
      </w:r>
      <w:proofErr w:type="spellEnd"/>
      <w:r>
        <w:t xml:space="preserve"> / allenthalben nachgesetzt / viel weniger die verhoffte und </w:t>
      </w:r>
      <w:proofErr w:type="spellStart"/>
      <w:r>
        <w:t>begerte</w:t>
      </w:r>
      <w:proofErr w:type="spellEnd"/>
      <w:r>
        <w:t xml:space="preserve"> </w:t>
      </w:r>
      <w:proofErr w:type="spellStart"/>
      <w:r>
        <w:t>frucht</w:t>
      </w:r>
      <w:proofErr w:type="spellEnd"/>
      <w:r>
        <w:t xml:space="preserve"> darauß gefolgt und gespürt worden. Welches uns denn verursacht / nicht allein dieselbige </w:t>
      </w:r>
      <w:proofErr w:type="spellStart"/>
      <w:r>
        <w:t>widerumm</w:t>
      </w:r>
      <w:proofErr w:type="spellEnd"/>
      <w:r>
        <w:t xml:space="preserve"> zu </w:t>
      </w:r>
      <w:proofErr w:type="spellStart"/>
      <w:r>
        <w:t>ernewern</w:t>
      </w:r>
      <w:proofErr w:type="spellEnd"/>
      <w:r>
        <w:t xml:space="preserve">: sonder auch / da es die </w:t>
      </w:r>
      <w:proofErr w:type="spellStart"/>
      <w:r>
        <w:t>nothwendigkeit</w:t>
      </w:r>
      <w:proofErr w:type="spellEnd"/>
      <w:r>
        <w:t xml:space="preserve"> erfordert / in </w:t>
      </w:r>
      <w:proofErr w:type="spellStart"/>
      <w:r>
        <w:t>verbesserung</w:t>
      </w:r>
      <w:proofErr w:type="spellEnd"/>
      <w:r>
        <w:t xml:space="preserve"> zu richten / zu </w:t>
      </w:r>
      <w:proofErr w:type="spellStart"/>
      <w:r>
        <w:t>erleutern</w:t>
      </w:r>
      <w:proofErr w:type="spellEnd"/>
      <w:r>
        <w:t xml:space="preserve"> / und weitere </w:t>
      </w:r>
      <w:proofErr w:type="spellStart"/>
      <w:r>
        <w:t>fuersehung</w:t>
      </w:r>
      <w:proofErr w:type="spellEnd"/>
      <w:r>
        <w:t xml:space="preserve"> zu thun. Also wir auch in dem nicht den geringsten </w:t>
      </w:r>
      <w:proofErr w:type="spellStart"/>
      <w:r>
        <w:t>mangel</w:t>
      </w:r>
      <w:proofErr w:type="spellEnd"/>
      <w:r>
        <w:t xml:space="preserve"> befunden / daß die </w:t>
      </w:r>
      <w:proofErr w:type="spellStart"/>
      <w:r>
        <w:t>blüende</w:t>
      </w:r>
      <w:proofErr w:type="spellEnd"/>
      <w:r>
        <w:t xml:space="preserve"> </w:t>
      </w:r>
      <w:proofErr w:type="spellStart"/>
      <w:r>
        <w:t>jugend</w:t>
      </w:r>
      <w:proofErr w:type="spellEnd"/>
      <w:r>
        <w:t xml:space="preserve"> allenthalben / beides in Schulen und Kirchen Unsers </w:t>
      </w:r>
      <w:proofErr w:type="spellStart"/>
      <w:r>
        <w:t>Churfuerstenthumbs</w:t>
      </w:r>
      <w:proofErr w:type="spellEnd"/>
      <w:r>
        <w:t xml:space="preserve"> in Christlicher Lehre sehr </w:t>
      </w:r>
      <w:proofErr w:type="spellStart"/>
      <w:r>
        <w:t>fahrlessig</w:t>
      </w:r>
      <w:proofErr w:type="spellEnd"/>
      <w:r>
        <w:t xml:space="preserve"> / und zum </w:t>
      </w:r>
      <w:proofErr w:type="spellStart"/>
      <w:r>
        <w:t>theil</w:t>
      </w:r>
      <w:proofErr w:type="spellEnd"/>
      <w:r>
        <w:t xml:space="preserve"> gar </w:t>
      </w:r>
      <w:proofErr w:type="spellStart"/>
      <w:r>
        <w:t>nit</w:t>
      </w:r>
      <w:proofErr w:type="spellEnd"/>
      <w:r>
        <w:t xml:space="preserve"> / zum </w:t>
      </w:r>
      <w:proofErr w:type="spellStart"/>
      <w:r>
        <w:t>theil</w:t>
      </w:r>
      <w:proofErr w:type="spellEnd"/>
      <w:r>
        <w:t xml:space="preserve"> aber ungleich / und zu keinem bestendigen / gewissen und einhelligen Catechismo / sonder nach eines jeden </w:t>
      </w:r>
      <w:proofErr w:type="spellStart"/>
      <w:r>
        <w:t>fuernemen</w:t>
      </w:r>
      <w:proofErr w:type="spellEnd"/>
      <w:r>
        <w:t xml:space="preserve"> und </w:t>
      </w:r>
      <w:proofErr w:type="spellStart"/>
      <w:r>
        <w:t>gutdüncken</w:t>
      </w:r>
      <w:proofErr w:type="spellEnd"/>
      <w:r>
        <w:t xml:space="preserve"> angehalten und </w:t>
      </w:r>
      <w:proofErr w:type="spellStart"/>
      <w:r>
        <w:t>underwiesen</w:t>
      </w:r>
      <w:proofErr w:type="spellEnd"/>
      <w:r>
        <w:t xml:space="preserve"> worden.. Darauß denn neben andern vielfaltigen grossen </w:t>
      </w:r>
      <w:proofErr w:type="spellStart"/>
      <w:r>
        <w:t>unrichtigkeiten</w:t>
      </w:r>
      <w:proofErr w:type="spellEnd"/>
      <w:r>
        <w:t xml:space="preserve"> erfolgt / daß sie </w:t>
      </w:r>
      <w:proofErr w:type="spellStart"/>
      <w:r>
        <w:t>offtermalen</w:t>
      </w:r>
      <w:proofErr w:type="spellEnd"/>
      <w:r>
        <w:t xml:space="preserve"> ohne Gottes furcht und </w:t>
      </w:r>
      <w:proofErr w:type="spellStart"/>
      <w:r>
        <w:t>erkanntnuß</w:t>
      </w:r>
      <w:proofErr w:type="spellEnd"/>
      <w:r>
        <w:t xml:space="preserve"> seines Worts </w:t>
      </w:r>
      <w:proofErr w:type="spellStart"/>
      <w:r>
        <w:t>auffgewachsen</w:t>
      </w:r>
      <w:proofErr w:type="spellEnd"/>
      <w:r>
        <w:t xml:space="preserve"> / keine </w:t>
      </w:r>
      <w:proofErr w:type="spellStart"/>
      <w:r>
        <w:t>eintrechtige</w:t>
      </w:r>
      <w:proofErr w:type="spellEnd"/>
      <w:r>
        <w:t xml:space="preserve"> </w:t>
      </w:r>
      <w:proofErr w:type="spellStart"/>
      <w:r>
        <w:t>underweisung</w:t>
      </w:r>
      <w:proofErr w:type="spellEnd"/>
      <w:r>
        <w:t xml:space="preserve"> gehabt / oder sonst mit </w:t>
      </w:r>
      <w:proofErr w:type="spellStart"/>
      <w:r>
        <w:t>weitleufftigen</w:t>
      </w:r>
      <w:proofErr w:type="spellEnd"/>
      <w:r>
        <w:t xml:space="preserve"> </w:t>
      </w:r>
      <w:proofErr w:type="spellStart"/>
      <w:r>
        <w:t>unnotdürfftigen</w:t>
      </w:r>
      <w:proofErr w:type="spellEnd"/>
      <w:r>
        <w:t xml:space="preserve"> fragen / auch </w:t>
      </w:r>
      <w:proofErr w:type="spellStart"/>
      <w:r>
        <w:t>bißweilen</w:t>
      </w:r>
      <w:proofErr w:type="spellEnd"/>
      <w:r>
        <w:t xml:space="preserve"> mit widerwertiger lehre beschweret worden ist. </w:t>
      </w:r>
    </w:p>
    <w:p w14:paraId="0A36CCEA" w14:textId="77777777" w:rsidR="00923C96" w:rsidRDefault="00923C96" w:rsidP="00923C96">
      <w:pPr>
        <w:pStyle w:val="StandardWeb"/>
      </w:pPr>
      <w:r>
        <w:t xml:space="preserve">Wenn nun </w:t>
      </w:r>
      <w:proofErr w:type="spellStart"/>
      <w:r>
        <w:t>beid</w:t>
      </w:r>
      <w:proofErr w:type="spellEnd"/>
      <w:r>
        <w:t xml:space="preserve"> Christliche und weltliche </w:t>
      </w:r>
      <w:proofErr w:type="spellStart"/>
      <w:r>
        <w:t>ämpter</w:t>
      </w:r>
      <w:proofErr w:type="spellEnd"/>
      <w:r>
        <w:t xml:space="preserve"> / Regiment und </w:t>
      </w:r>
      <w:proofErr w:type="spellStart"/>
      <w:r>
        <w:t>haußhaltungen</w:t>
      </w:r>
      <w:proofErr w:type="spellEnd"/>
      <w:r>
        <w:t xml:space="preserve"> / anderst nicht bestendglichen erhalten werden / auch </w:t>
      </w:r>
      <w:proofErr w:type="spellStart"/>
      <w:r>
        <w:t>zucht</w:t>
      </w:r>
      <w:proofErr w:type="spellEnd"/>
      <w:r>
        <w:t xml:space="preserve"> und </w:t>
      </w:r>
      <w:proofErr w:type="spellStart"/>
      <w:r>
        <w:t>erbarkeit</w:t>
      </w:r>
      <w:proofErr w:type="spellEnd"/>
      <w:r>
        <w:t xml:space="preserve"> und alle andere gute </w:t>
      </w:r>
      <w:proofErr w:type="spellStart"/>
      <w:r>
        <w:t>tugenten</w:t>
      </w:r>
      <w:proofErr w:type="spellEnd"/>
      <w:r>
        <w:t xml:space="preserve"> bey den </w:t>
      </w:r>
      <w:proofErr w:type="spellStart"/>
      <w:r>
        <w:t>underthanen</w:t>
      </w:r>
      <w:proofErr w:type="spellEnd"/>
      <w:r>
        <w:t xml:space="preserve"> </w:t>
      </w:r>
      <w:proofErr w:type="spellStart"/>
      <w:r>
        <w:t>zunemen</w:t>
      </w:r>
      <w:proofErr w:type="spellEnd"/>
      <w:r>
        <w:t xml:space="preserve"> und </w:t>
      </w:r>
      <w:proofErr w:type="spellStart"/>
      <w:r>
        <w:t>auffwachssen</w:t>
      </w:r>
      <w:proofErr w:type="spellEnd"/>
      <w:r>
        <w:t xml:space="preserve"> </w:t>
      </w:r>
      <w:proofErr w:type="spellStart"/>
      <w:r>
        <w:t>mügen</w:t>
      </w:r>
      <w:proofErr w:type="spellEnd"/>
      <w:r>
        <w:t xml:space="preserve"> / Denn da die </w:t>
      </w:r>
      <w:proofErr w:type="spellStart"/>
      <w:r>
        <w:t>jugendt</w:t>
      </w:r>
      <w:proofErr w:type="spellEnd"/>
      <w:r>
        <w:t xml:space="preserve"> gleich anfangs / und vor allen dingen zu reiner / auch gleich </w:t>
      </w:r>
      <w:proofErr w:type="spellStart"/>
      <w:r>
        <w:t>foermiger</w:t>
      </w:r>
      <w:proofErr w:type="spellEnd"/>
      <w:r>
        <w:t xml:space="preserve"> lehr des heiligen </w:t>
      </w:r>
      <w:proofErr w:type="spellStart"/>
      <w:r>
        <w:t>Evangelij</w:t>
      </w:r>
      <w:proofErr w:type="spellEnd"/>
      <w:r>
        <w:t xml:space="preserve"> und rechtschaffener </w:t>
      </w:r>
      <w:proofErr w:type="spellStart"/>
      <w:r>
        <w:t>erkanntnuß</w:t>
      </w:r>
      <w:proofErr w:type="spellEnd"/>
      <w:r>
        <w:t xml:space="preserve"> Gottes angehalten / und darinnen </w:t>
      </w:r>
      <w:proofErr w:type="spellStart"/>
      <w:r>
        <w:t>stetigs</w:t>
      </w:r>
      <w:proofErr w:type="spellEnd"/>
      <w:r>
        <w:t xml:space="preserve"> geübt wird: </w:t>
      </w:r>
    </w:p>
    <w:p w14:paraId="735FEE6B" w14:textId="77777777" w:rsidR="00923C96" w:rsidRDefault="00923C96" w:rsidP="00923C96">
      <w:pPr>
        <w:pStyle w:val="StandardWeb"/>
      </w:pPr>
      <w:r>
        <w:t xml:space="preserve">So haben wir </w:t>
      </w:r>
      <w:proofErr w:type="spellStart"/>
      <w:r>
        <w:t>fuer</w:t>
      </w:r>
      <w:proofErr w:type="spellEnd"/>
      <w:r>
        <w:t xml:space="preserve"> ein hohe </w:t>
      </w:r>
      <w:proofErr w:type="spellStart"/>
      <w:r>
        <w:t>notdurfft</w:t>
      </w:r>
      <w:proofErr w:type="spellEnd"/>
      <w:r>
        <w:t xml:space="preserve"> geachtet / auch hierinnen / als dem </w:t>
      </w:r>
      <w:proofErr w:type="spellStart"/>
      <w:r>
        <w:t>vornemsten</w:t>
      </w:r>
      <w:proofErr w:type="spellEnd"/>
      <w:r>
        <w:t xml:space="preserve"> stück eins Unsers Regiments / </w:t>
      </w:r>
      <w:proofErr w:type="spellStart"/>
      <w:r>
        <w:t>gebürlichs</w:t>
      </w:r>
      <w:proofErr w:type="spellEnd"/>
      <w:r>
        <w:t xml:space="preserve"> </w:t>
      </w:r>
      <w:proofErr w:type="spellStart"/>
      <w:r>
        <w:t>einsehens</w:t>
      </w:r>
      <w:proofErr w:type="spellEnd"/>
      <w:r>
        <w:t xml:space="preserve"> zu thun / die </w:t>
      </w:r>
      <w:proofErr w:type="spellStart"/>
      <w:r>
        <w:t>unrichtigkeit</w:t>
      </w:r>
      <w:proofErr w:type="spellEnd"/>
      <w:r>
        <w:t xml:space="preserve"> und </w:t>
      </w:r>
      <w:proofErr w:type="spellStart"/>
      <w:r>
        <w:t>ungleichheit</w:t>
      </w:r>
      <w:proofErr w:type="spellEnd"/>
      <w:r>
        <w:t xml:space="preserve"> abzuschaffen / und notwendige </w:t>
      </w:r>
      <w:proofErr w:type="spellStart"/>
      <w:r>
        <w:t>verbesserung</w:t>
      </w:r>
      <w:proofErr w:type="spellEnd"/>
      <w:r>
        <w:t xml:space="preserve"> anzustellen. </w:t>
      </w:r>
    </w:p>
    <w:p w14:paraId="424A6EAA" w14:textId="77777777" w:rsidR="00923C96" w:rsidRDefault="00923C96" w:rsidP="00923C96">
      <w:pPr>
        <w:pStyle w:val="StandardWeb"/>
      </w:pPr>
      <w:r>
        <w:t xml:space="preserve">Und demnach mit </w:t>
      </w:r>
      <w:proofErr w:type="spellStart"/>
      <w:r>
        <w:t>rhat</w:t>
      </w:r>
      <w:proofErr w:type="spellEnd"/>
      <w:r>
        <w:t xml:space="preserve"> und </w:t>
      </w:r>
      <w:proofErr w:type="spellStart"/>
      <w:r>
        <w:t>zuthun</w:t>
      </w:r>
      <w:proofErr w:type="spellEnd"/>
      <w:r>
        <w:t xml:space="preserve"> Unserer </w:t>
      </w:r>
      <w:proofErr w:type="spellStart"/>
      <w:r>
        <w:t>gantzen</w:t>
      </w:r>
      <w:proofErr w:type="spellEnd"/>
      <w:r>
        <w:t xml:space="preserve"> Theologischen </w:t>
      </w:r>
      <w:proofErr w:type="spellStart"/>
      <w:r>
        <w:t>Facultet</w:t>
      </w:r>
      <w:proofErr w:type="spellEnd"/>
      <w:r>
        <w:t xml:space="preserve"> allhie / auch aller Superintendenten und </w:t>
      </w:r>
      <w:proofErr w:type="spellStart"/>
      <w:r>
        <w:t>fuernemsten</w:t>
      </w:r>
      <w:proofErr w:type="spellEnd"/>
      <w:r>
        <w:t xml:space="preserve"> Kirchendienern / einen Summarischen </w:t>
      </w:r>
      <w:proofErr w:type="spellStart"/>
      <w:r>
        <w:t>underricht</w:t>
      </w:r>
      <w:proofErr w:type="spellEnd"/>
      <w:r>
        <w:t xml:space="preserve"> oder </w:t>
      </w:r>
      <w:proofErr w:type="spellStart"/>
      <w:r>
        <w:t>Catechismum</w:t>
      </w:r>
      <w:proofErr w:type="spellEnd"/>
      <w:r>
        <w:t xml:space="preserve"> unserer Christlichen Religion </w:t>
      </w:r>
      <w:proofErr w:type="spellStart"/>
      <w:r>
        <w:t>auß</w:t>
      </w:r>
      <w:proofErr w:type="spellEnd"/>
      <w:r>
        <w:t xml:space="preserve"> dem Wort Gottes / beides in Deutscher und Lateinischer Sprach verfassen und stellen lassen. Damit </w:t>
      </w:r>
      <w:proofErr w:type="spellStart"/>
      <w:r>
        <w:t>fuerbaß</w:t>
      </w:r>
      <w:proofErr w:type="spellEnd"/>
      <w:r>
        <w:t xml:space="preserve"> nicht allein die </w:t>
      </w:r>
      <w:proofErr w:type="spellStart"/>
      <w:r>
        <w:t>jugendt</w:t>
      </w:r>
      <w:proofErr w:type="spellEnd"/>
      <w:r>
        <w:t xml:space="preserve"> in Kirchen und Schulen / in solcher Christlicher Lehre / </w:t>
      </w:r>
      <w:proofErr w:type="spellStart"/>
      <w:r>
        <w:t>Gottseliglichen</w:t>
      </w:r>
      <w:proofErr w:type="spellEnd"/>
      <w:r>
        <w:t xml:space="preserve"> </w:t>
      </w:r>
      <w:proofErr w:type="spellStart"/>
      <w:r>
        <w:t>underwiesen</w:t>
      </w:r>
      <w:proofErr w:type="spellEnd"/>
      <w:r>
        <w:t xml:space="preserve"> / und darzu </w:t>
      </w:r>
      <w:proofErr w:type="spellStart"/>
      <w:r>
        <w:t>einhelliglichen</w:t>
      </w:r>
      <w:proofErr w:type="spellEnd"/>
      <w:r>
        <w:t xml:space="preserve"> angehalten: sondern auch die Prediger und Schulmeister </w:t>
      </w:r>
      <w:proofErr w:type="spellStart"/>
      <w:r>
        <w:t>selbs</w:t>
      </w:r>
      <w:proofErr w:type="spellEnd"/>
      <w:r>
        <w:t xml:space="preserve"> ein gewisse und bestendige form und maß haben </w:t>
      </w:r>
      <w:proofErr w:type="spellStart"/>
      <w:r>
        <w:t>moegen</w:t>
      </w:r>
      <w:proofErr w:type="spellEnd"/>
      <w:r>
        <w:t xml:space="preserve"> / wie sie sich in </w:t>
      </w:r>
      <w:proofErr w:type="spellStart"/>
      <w:r>
        <w:t>underweisung</w:t>
      </w:r>
      <w:proofErr w:type="spellEnd"/>
      <w:r>
        <w:t xml:space="preserve"> der </w:t>
      </w:r>
      <w:proofErr w:type="spellStart"/>
      <w:r>
        <w:t>jugendt</w:t>
      </w:r>
      <w:proofErr w:type="spellEnd"/>
      <w:r>
        <w:t xml:space="preserve"> verhalten sollen / und nicht </w:t>
      </w:r>
      <w:proofErr w:type="spellStart"/>
      <w:r>
        <w:t>jres</w:t>
      </w:r>
      <w:proofErr w:type="spellEnd"/>
      <w:r>
        <w:t xml:space="preserve"> </w:t>
      </w:r>
      <w:proofErr w:type="spellStart"/>
      <w:r>
        <w:t>gefallens</w:t>
      </w:r>
      <w:proofErr w:type="spellEnd"/>
      <w:r>
        <w:t xml:space="preserve"> </w:t>
      </w:r>
      <w:proofErr w:type="spellStart"/>
      <w:r>
        <w:t>tegliche</w:t>
      </w:r>
      <w:proofErr w:type="spellEnd"/>
      <w:r>
        <w:t xml:space="preserve"> </w:t>
      </w:r>
      <w:proofErr w:type="spellStart"/>
      <w:r>
        <w:t>enderungen</w:t>
      </w:r>
      <w:proofErr w:type="spellEnd"/>
      <w:r>
        <w:t xml:space="preserve"> </w:t>
      </w:r>
      <w:proofErr w:type="spellStart"/>
      <w:r>
        <w:t>fuernemen</w:t>
      </w:r>
      <w:proofErr w:type="spellEnd"/>
      <w:r>
        <w:t xml:space="preserve"> / oder widerwertige lehre </w:t>
      </w:r>
      <w:proofErr w:type="spellStart"/>
      <w:r>
        <w:t>einfueren</w:t>
      </w:r>
      <w:proofErr w:type="spellEnd"/>
      <w:r>
        <w:t xml:space="preserve">. </w:t>
      </w:r>
    </w:p>
    <w:p w14:paraId="3C8449E6" w14:textId="77777777" w:rsidR="00923C96" w:rsidRDefault="00923C96" w:rsidP="00923C96">
      <w:pPr>
        <w:pStyle w:val="StandardWeb"/>
      </w:pPr>
      <w:r>
        <w:t xml:space="preserve">Euch hiemit alle und einem jeden </w:t>
      </w:r>
      <w:proofErr w:type="spellStart"/>
      <w:r>
        <w:t>besonder</w:t>
      </w:r>
      <w:proofErr w:type="spellEnd"/>
      <w:r>
        <w:t xml:space="preserve"> </w:t>
      </w:r>
      <w:proofErr w:type="spellStart"/>
      <w:r>
        <w:t>gnediglichen</w:t>
      </w:r>
      <w:proofErr w:type="spellEnd"/>
      <w:r>
        <w:t xml:space="preserve"> und ernstlichen </w:t>
      </w:r>
      <w:proofErr w:type="spellStart"/>
      <w:r>
        <w:t>ermanend</w:t>
      </w:r>
      <w:proofErr w:type="spellEnd"/>
      <w:r>
        <w:t xml:space="preserve"> und befehlende / </w:t>
      </w:r>
      <w:proofErr w:type="spellStart"/>
      <w:r>
        <w:t>jr</w:t>
      </w:r>
      <w:proofErr w:type="spellEnd"/>
      <w:r>
        <w:t xml:space="preserve"> wollet angeregten </w:t>
      </w:r>
      <w:proofErr w:type="spellStart"/>
      <w:r>
        <w:t>Catechismum</w:t>
      </w:r>
      <w:proofErr w:type="spellEnd"/>
      <w:r>
        <w:t xml:space="preserve"> oder </w:t>
      </w:r>
      <w:proofErr w:type="spellStart"/>
      <w:r>
        <w:t>Underricht</w:t>
      </w:r>
      <w:proofErr w:type="spellEnd"/>
      <w:r>
        <w:t xml:space="preserve"> / </w:t>
      </w:r>
      <w:proofErr w:type="spellStart"/>
      <w:r>
        <w:t>umb</w:t>
      </w:r>
      <w:proofErr w:type="spellEnd"/>
      <w:r>
        <w:t xml:space="preserve"> der ehre Gottes / und Unserer </w:t>
      </w:r>
      <w:proofErr w:type="spellStart"/>
      <w:r>
        <w:t>underthanen</w:t>
      </w:r>
      <w:proofErr w:type="spellEnd"/>
      <w:r>
        <w:t xml:space="preserve"> / auch </w:t>
      </w:r>
      <w:proofErr w:type="spellStart"/>
      <w:r>
        <w:t>ewerer</w:t>
      </w:r>
      <w:proofErr w:type="spellEnd"/>
      <w:r>
        <w:t xml:space="preserve"> </w:t>
      </w:r>
      <w:proofErr w:type="spellStart"/>
      <w:r>
        <w:t>seelen</w:t>
      </w:r>
      <w:proofErr w:type="spellEnd"/>
      <w:r>
        <w:t xml:space="preserve"> </w:t>
      </w:r>
      <w:proofErr w:type="spellStart"/>
      <w:r>
        <w:t>selbs</w:t>
      </w:r>
      <w:proofErr w:type="spellEnd"/>
      <w:r>
        <w:t xml:space="preserve"> </w:t>
      </w:r>
      <w:proofErr w:type="spellStart"/>
      <w:r>
        <w:t>nuz</w:t>
      </w:r>
      <w:proofErr w:type="spellEnd"/>
      <w:r>
        <w:t xml:space="preserve"> und bestem willen / </w:t>
      </w:r>
      <w:proofErr w:type="spellStart"/>
      <w:r>
        <w:t>danckbarlich</w:t>
      </w:r>
      <w:proofErr w:type="spellEnd"/>
      <w:r>
        <w:t xml:space="preserve"> </w:t>
      </w:r>
      <w:proofErr w:type="spellStart"/>
      <w:r>
        <w:t>annemen</w:t>
      </w:r>
      <w:proofErr w:type="spellEnd"/>
      <w:r>
        <w:t xml:space="preserve"> / auch den selbigen nach </w:t>
      </w:r>
      <w:proofErr w:type="spellStart"/>
      <w:r>
        <w:t>jrem</w:t>
      </w:r>
      <w:proofErr w:type="spellEnd"/>
      <w:r>
        <w:t xml:space="preserve"> rechten verstand der </w:t>
      </w:r>
      <w:proofErr w:type="spellStart"/>
      <w:r>
        <w:t>jugend</w:t>
      </w:r>
      <w:proofErr w:type="spellEnd"/>
      <w:r>
        <w:t xml:space="preserve"> in schulen und Kirchen / auch sonst </w:t>
      </w:r>
      <w:proofErr w:type="spellStart"/>
      <w:r>
        <w:t>auff</w:t>
      </w:r>
      <w:proofErr w:type="spellEnd"/>
      <w:r>
        <w:t xml:space="preserve"> der </w:t>
      </w:r>
      <w:proofErr w:type="spellStart"/>
      <w:r>
        <w:t>Cantzel</w:t>
      </w:r>
      <w:proofErr w:type="spellEnd"/>
      <w:r>
        <w:t xml:space="preserve"> dem gemeinen Man </w:t>
      </w:r>
      <w:proofErr w:type="spellStart"/>
      <w:r>
        <w:t>vleissig</w:t>
      </w:r>
      <w:proofErr w:type="spellEnd"/>
      <w:r>
        <w:t xml:space="preserve"> und </w:t>
      </w:r>
      <w:proofErr w:type="spellStart"/>
      <w:r>
        <w:t>wol</w:t>
      </w:r>
      <w:proofErr w:type="spellEnd"/>
      <w:r>
        <w:t xml:space="preserve"> einbilden / darnach lehren / thun und leben: </w:t>
      </w:r>
      <w:proofErr w:type="spellStart"/>
      <w:r>
        <w:t>Ungezweiffelter</w:t>
      </w:r>
      <w:proofErr w:type="spellEnd"/>
      <w:r>
        <w:t xml:space="preserve"> </w:t>
      </w:r>
      <w:proofErr w:type="spellStart"/>
      <w:r>
        <w:t>hoffnung</w:t>
      </w:r>
      <w:proofErr w:type="spellEnd"/>
      <w:r>
        <w:t xml:space="preserve"> und </w:t>
      </w:r>
      <w:proofErr w:type="spellStart"/>
      <w:r>
        <w:t>zuversicht</w:t>
      </w:r>
      <w:proofErr w:type="spellEnd"/>
      <w:r>
        <w:t xml:space="preserve"> / wenn die </w:t>
      </w:r>
      <w:proofErr w:type="spellStart"/>
      <w:r>
        <w:t>jugendt</w:t>
      </w:r>
      <w:proofErr w:type="spellEnd"/>
      <w:r>
        <w:t xml:space="preserve"> anfangs im </w:t>
      </w:r>
      <w:proofErr w:type="spellStart"/>
      <w:r>
        <w:t>wort</w:t>
      </w:r>
      <w:proofErr w:type="spellEnd"/>
      <w:r>
        <w:t xml:space="preserve"> Gottes also mit ernst </w:t>
      </w:r>
      <w:proofErr w:type="spellStart"/>
      <w:r>
        <w:t>underwiesen</w:t>
      </w:r>
      <w:proofErr w:type="spellEnd"/>
      <w:r>
        <w:t xml:space="preserve"> und </w:t>
      </w:r>
      <w:proofErr w:type="spellStart"/>
      <w:r>
        <w:t>aufferzogen</w:t>
      </w:r>
      <w:proofErr w:type="spellEnd"/>
      <w:r>
        <w:t xml:space="preserve">: es werde der </w:t>
      </w:r>
      <w:proofErr w:type="spellStart"/>
      <w:r>
        <w:t>Allmechtig</w:t>
      </w:r>
      <w:proofErr w:type="spellEnd"/>
      <w:r>
        <w:t xml:space="preserve"> auch </w:t>
      </w:r>
      <w:proofErr w:type="spellStart"/>
      <w:r>
        <w:t>besserung</w:t>
      </w:r>
      <w:proofErr w:type="spellEnd"/>
      <w:r>
        <w:t xml:space="preserve"> des </w:t>
      </w:r>
      <w:proofErr w:type="spellStart"/>
      <w:r>
        <w:t>lebens</w:t>
      </w:r>
      <w:proofErr w:type="spellEnd"/>
      <w:r>
        <w:t xml:space="preserve"> / zeitliche und ewige </w:t>
      </w:r>
      <w:proofErr w:type="spellStart"/>
      <w:r>
        <w:t>wolfart</w:t>
      </w:r>
      <w:proofErr w:type="spellEnd"/>
      <w:r>
        <w:t xml:space="preserve"> verleihen und </w:t>
      </w:r>
      <w:proofErr w:type="spellStart"/>
      <w:r>
        <w:t>widerfaren</w:t>
      </w:r>
      <w:proofErr w:type="spellEnd"/>
      <w:r>
        <w:t xml:space="preserve"> lassen. Das wollen wir Uns / wie </w:t>
      </w:r>
      <w:proofErr w:type="spellStart"/>
      <w:r>
        <w:t>oblant</w:t>
      </w:r>
      <w:proofErr w:type="spellEnd"/>
      <w:r>
        <w:t xml:space="preserve"> / zu geschehen zu euch endlichen versehen. </w:t>
      </w:r>
    </w:p>
    <w:p w14:paraId="3A13C3BD" w14:textId="77777777" w:rsidR="00923C96" w:rsidRDefault="00923C96" w:rsidP="00923C96">
      <w:pPr>
        <w:pStyle w:val="StandardWeb"/>
      </w:pPr>
      <w:r>
        <w:t xml:space="preserve">Datum </w:t>
      </w:r>
      <w:proofErr w:type="spellStart"/>
      <w:r>
        <w:t>Heydelberg</w:t>
      </w:r>
      <w:proofErr w:type="spellEnd"/>
      <w:r>
        <w:t xml:space="preserve"> </w:t>
      </w:r>
      <w:proofErr w:type="spellStart"/>
      <w:r>
        <w:t>auff</w:t>
      </w:r>
      <w:proofErr w:type="spellEnd"/>
      <w:r>
        <w:t xml:space="preserve"> </w:t>
      </w:r>
      <w:proofErr w:type="spellStart"/>
      <w:r>
        <w:t>Dinstag</w:t>
      </w:r>
      <w:proofErr w:type="spellEnd"/>
      <w:r>
        <w:t xml:space="preserve"> den </w:t>
      </w:r>
      <w:proofErr w:type="spellStart"/>
      <w:r>
        <w:t>neuntzehenden</w:t>
      </w:r>
      <w:proofErr w:type="spellEnd"/>
      <w:r>
        <w:t xml:space="preserve"> Monats tag </w:t>
      </w:r>
      <w:proofErr w:type="spellStart"/>
      <w:r>
        <w:t>Janurarij</w:t>
      </w:r>
      <w:proofErr w:type="spellEnd"/>
      <w:r>
        <w:t xml:space="preserve"> / Nach Christi unsers lieben Herrn und Seligmachers </w:t>
      </w:r>
      <w:proofErr w:type="spellStart"/>
      <w:r>
        <w:t>geburt</w:t>
      </w:r>
      <w:proofErr w:type="spellEnd"/>
      <w:r>
        <w:t xml:space="preserve"> / im </w:t>
      </w:r>
      <w:proofErr w:type="spellStart"/>
      <w:r>
        <w:t>Jar</w:t>
      </w:r>
      <w:proofErr w:type="spellEnd"/>
      <w:r>
        <w:t xml:space="preserve"> / tausend / </w:t>
      </w:r>
      <w:proofErr w:type="spellStart"/>
      <w:r>
        <w:t>fuenffhundert</w:t>
      </w:r>
      <w:proofErr w:type="spellEnd"/>
      <w:r>
        <w:t xml:space="preserve"> </w:t>
      </w:r>
      <w:proofErr w:type="spellStart"/>
      <w:r>
        <w:t>drey</w:t>
      </w:r>
      <w:proofErr w:type="spellEnd"/>
      <w:r>
        <w:t xml:space="preserve"> und </w:t>
      </w:r>
      <w:proofErr w:type="spellStart"/>
      <w:r>
        <w:t>sechtzig</w:t>
      </w:r>
      <w:proofErr w:type="spellEnd"/>
      <w:r>
        <w:t xml:space="preserve">. </w:t>
      </w:r>
    </w:p>
    <w:p w14:paraId="2348F291" w14:textId="77777777" w:rsidR="00923C96" w:rsidRDefault="00923C96" w:rsidP="00923C96">
      <w:pPr>
        <w:pStyle w:val="berschrift2"/>
      </w:pPr>
      <w:r>
        <w:t>Catechismus.</w:t>
      </w:r>
    </w:p>
    <w:p w14:paraId="408E7466" w14:textId="77777777" w:rsidR="00923C96" w:rsidRDefault="00923C96" w:rsidP="00923C96">
      <w:pPr>
        <w:pStyle w:val="StandardWeb"/>
      </w:pPr>
      <w:r>
        <w:rPr>
          <w:rStyle w:val="Hervorhebung"/>
          <w:rFonts w:eastAsiaTheme="majorEastAsia"/>
        </w:rPr>
        <w:t>Frag.</w:t>
      </w:r>
      <w:r>
        <w:br/>
        <w:t xml:space="preserve">Was ist dein einiger </w:t>
      </w:r>
      <w:proofErr w:type="spellStart"/>
      <w:r>
        <w:t>trost</w:t>
      </w:r>
      <w:proofErr w:type="spellEnd"/>
      <w:r>
        <w:t xml:space="preserve"> in leben und in sterben? </w:t>
      </w:r>
    </w:p>
    <w:p w14:paraId="34145116" w14:textId="77777777" w:rsidR="00923C96" w:rsidRDefault="00923C96" w:rsidP="00923C96">
      <w:pPr>
        <w:pStyle w:val="StandardWeb"/>
      </w:pPr>
      <w:r>
        <w:rPr>
          <w:rStyle w:val="Hervorhebung"/>
          <w:rFonts w:eastAsiaTheme="majorEastAsia"/>
        </w:rPr>
        <w:t>Antwort.</w:t>
      </w:r>
      <w:r>
        <w:br/>
        <w:t xml:space="preserve">Daß ich mit Leib und Seel / beyde in leben und in sterben / nicht mein / sonder meines </w:t>
      </w:r>
      <w:proofErr w:type="spellStart"/>
      <w:r>
        <w:t>getrwen</w:t>
      </w:r>
      <w:proofErr w:type="spellEnd"/>
      <w:r>
        <w:t xml:space="preserve"> Heilands Jesu Christi eigen bin / der mit seinem </w:t>
      </w:r>
      <w:proofErr w:type="spellStart"/>
      <w:r>
        <w:t>thewren</w:t>
      </w:r>
      <w:proofErr w:type="spellEnd"/>
      <w:r>
        <w:t xml:space="preserve"> </w:t>
      </w:r>
      <w:proofErr w:type="spellStart"/>
      <w:r>
        <w:t>blut</w:t>
      </w:r>
      <w:proofErr w:type="spellEnd"/>
      <w:r>
        <w:t xml:space="preserve"> / </w:t>
      </w:r>
      <w:proofErr w:type="spellStart"/>
      <w:r>
        <w:t>fuer</w:t>
      </w:r>
      <w:proofErr w:type="spellEnd"/>
      <w:r>
        <w:t xml:space="preserve"> alle meine </w:t>
      </w:r>
      <w:proofErr w:type="spellStart"/>
      <w:r>
        <w:t>suenden</w:t>
      </w:r>
      <w:proofErr w:type="spellEnd"/>
      <w:r>
        <w:t xml:space="preserve"> </w:t>
      </w:r>
      <w:proofErr w:type="spellStart"/>
      <w:r>
        <w:t>volkomlich</w:t>
      </w:r>
      <w:proofErr w:type="spellEnd"/>
      <w:r>
        <w:t xml:space="preserve"> </w:t>
      </w:r>
      <w:proofErr w:type="spellStart"/>
      <w:r>
        <w:t>bezalet</w:t>
      </w:r>
      <w:proofErr w:type="spellEnd"/>
      <w:r>
        <w:t xml:space="preserve"> / und mich </w:t>
      </w:r>
      <w:proofErr w:type="spellStart"/>
      <w:r>
        <w:t>auß</w:t>
      </w:r>
      <w:proofErr w:type="spellEnd"/>
      <w:r>
        <w:t xml:space="preserve"> allem </w:t>
      </w:r>
      <w:proofErr w:type="spellStart"/>
      <w:r>
        <w:t>gwalt</w:t>
      </w:r>
      <w:proofErr w:type="spellEnd"/>
      <w:r>
        <w:t xml:space="preserve"> des Teufels </w:t>
      </w:r>
      <w:proofErr w:type="spellStart"/>
      <w:r>
        <w:t>erloeset</w:t>
      </w:r>
      <w:proofErr w:type="spellEnd"/>
      <w:r>
        <w:t xml:space="preserve"> hat / und also </w:t>
      </w:r>
      <w:proofErr w:type="spellStart"/>
      <w:r>
        <w:t>bewaret</w:t>
      </w:r>
      <w:proofErr w:type="spellEnd"/>
      <w:r>
        <w:t xml:space="preserve"> / daß ohne den willen meines Vaters im </w:t>
      </w:r>
      <w:proofErr w:type="spellStart"/>
      <w:r>
        <w:t>himmel</w:t>
      </w:r>
      <w:proofErr w:type="spellEnd"/>
      <w:r>
        <w:t xml:space="preserve"> / kein haar von meinem </w:t>
      </w:r>
      <w:proofErr w:type="spellStart"/>
      <w:r>
        <w:t>haupt</w:t>
      </w:r>
      <w:proofErr w:type="spellEnd"/>
      <w:r>
        <w:t xml:space="preserve"> </w:t>
      </w:r>
      <w:proofErr w:type="spellStart"/>
      <w:r>
        <w:t>kan</w:t>
      </w:r>
      <w:proofErr w:type="spellEnd"/>
      <w:r>
        <w:t xml:space="preserve"> fallen / ja auch mir alles zu meiner </w:t>
      </w:r>
      <w:proofErr w:type="spellStart"/>
      <w:r>
        <w:t>seligkeit</w:t>
      </w:r>
      <w:proofErr w:type="spellEnd"/>
      <w:r>
        <w:t xml:space="preserve"> dienen muß. </w:t>
      </w:r>
      <w:proofErr w:type="spellStart"/>
      <w:r>
        <w:t>Darumb</w:t>
      </w:r>
      <w:proofErr w:type="spellEnd"/>
      <w:r>
        <w:t xml:space="preserve"> er mich auch durch seinen heiligen Geist des ewigen </w:t>
      </w:r>
      <w:proofErr w:type="spellStart"/>
      <w:r>
        <w:t>lebens</w:t>
      </w:r>
      <w:proofErr w:type="spellEnd"/>
      <w:r>
        <w:t xml:space="preserve"> versichert / und </w:t>
      </w:r>
      <w:proofErr w:type="spellStart"/>
      <w:r>
        <w:t>jm</w:t>
      </w:r>
      <w:proofErr w:type="spellEnd"/>
      <w:r>
        <w:t xml:space="preserve"> forthin zu leben von </w:t>
      </w:r>
      <w:proofErr w:type="spellStart"/>
      <w:r>
        <w:t>hertzen</w:t>
      </w:r>
      <w:proofErr w:type="spellEnd"/>
      <w:r>
        <w:t xml:space="preserve"> willig und bereit macht. </w:t>
      </w:r>
    </w:p>
    <w:p w14:paraId="0A777F47" w14:textId="77777777" w:rsidR="00923C96" w:rsidRDefault="00923C96" w:rsidP="00923C96">
      <w:pPr>
        <w:pStyle w:val="StandardWeb"/>
      </w:pPr>
      <w:r>
        <w:rPr>
          <w:rStyle w:val="Hervorhebung"/>
          <w:rFonts w:eastAsiaTheme="majorEastAsia"/>
        </w:rPr>
        <w:t>Frag.</w:t>
      </w:r>
      <w:r>
        <w:br/>
        <w:t xml:space="preserve">Wieviel stück </w:t>
      </w:r>
      <w:proofErr w:type="spellStart"/>
      <w:r>
        <w:t>seind</w:t>
      </w:r>
      <w:proofErr w:type="spellEnd"/>
      <w:r>
        <w:t xml:space="preserve"> dir </w:t>
      </w:r>
      <w:proofErr w:type="spellStart"/>
      <w:r>
        <w:t>noetig</w:t>
      </w:r>
      <w:proofErr w:type="spellEnd"/>
      <w:r>
        <w:t xml:space="preserve"> zu wissen / daß du in diesem </w:t>
      </w:r>
      <w:proofErr w:type="spellStart"/>
      <w:r>
        <w:t>trost</w:t>
      </w:r>
      <w:proofErr w:type="spellEnd"/>
      <w:r>
        <w:t xml:space="preserve"> seliglich leben und sterben </w:t>
      </w:r>
      <w:proofErr w:type="spellStart"/>
      <w:r>
        <w:t>moegest</w:t>
      </w:r>
      <w:proofErr w:type="spellEnd"/>
      <w:r>
        <w:t xml:space="preserve">? </w:t>
      </w:r>
    </w:p>
    <w:p w14:paraId="255A88CF" w14:textId="77777777" w:rsidR="00923C96" w:rsidRDefault="00923C96" w:rsidP="00923C96">
      <w:pPr>
        <w:pStyle w:val="StandardWeb"/>
      </w:pPr>
      <w:r>
        <w:rPr>
          <w:rStyle w:val="Hervorhebung"/>
          <w:rFonts w:eastAsiaTheme="majorEastAsia"/>
        </w:rPr>
        <w:t>Antwort.</w:t>
      </w:r>
      <w:r>
        <w:br/>
      </w:r>
      <w:proofErr w:type="spellStart"/>
      <w:r>
        <w:t>Drey</w:t>
      </w:r>
      <w:proofErr w:type="spellEnd"/>
      <w:r>
        <w:t xml:space="preserve"> stück. Erstlich wie groß meine </w:t>
      </w:r>
      <w:proofErr w:type="spellStart"/>
      <w:r>
        <w:t>suende</w:t>
      </w:r>
      <w:proofErr w:type="spellEnd"/>
      <w:r>
        <w:t xml:space="preserve"> und elend seyen. Zum andern / wie ich von allen meinen </w:t>
      </w:r>
      <w:proofErr w:type="spellStart"/>
      <w:r>
        <w:t>suenden</w:t>
      </w:r>
      <w:proofErr w:type="spellEnd"/>
      <w:r>
        <w:t xml:space="preserve"> und elend </w:t>
      </w:r>
      <w:proofErr w:type="spellStart"/>
      <w:r>
        <w:t>erloeset</w:t>
      </w:r>
      <w:proofErr w:type="spellEnd"/>
      <w:r>
        <w:t xml:space="preserve"> werde. Und zum dritten / wie ich Gott </w:t>
      </w:r>
      <w:proofErr w:type="spellStart"/>
      <w:r>
        <w:t>fuer</w:t>
      </w:r>
      <w:proofErr w:type="spellEnd"/>
      <w:r>
        <w:t xml:space="preserve"> solche </w:t>
      </w:r>
      <w:proofErr w:type="spellStart"/>
      <w:r>
        <w:t>erloesung</w:t>
      </w:r>
      <w:proofErr w:type="spellEnd"/>
      <w:r>
        <w:t xml:space="preserve"> soll </w:t>
      </w:r>
      <w:proofErr w:type="spellStart"/>
      <w:r>
        <w:t>danckbar</w:t>
      </w:r>
      <w:proofErr w:type="spellEnd"/>
      <w:r>
        <w:t xml:space="preserve"> sein. </w:t>
      </w:r>
    </w:p>
    <w:p w14:paraId="1D3F21A7" w14:textId="77777777" w:rsidR="00923C96" w:rsidRDefault="00923C96" w:rsidP="00923C96">
      <w:pPr>
        <w:pStyle w:val="berschrift3"/>
      </w:pPr>
      <w:r>
        <w:t xml:space="preserve">Der erste Theil. Von des </w:t>
      </w:r>
      <w:proofErr w:type="spellStart"/>
      <w:r>
        <w:t>menschen</w:t>
      </w:r>
      <w:proofErr w:type="spellEnd"/>
      <w:r>
        <w:t xml:space="preserve"> elend:</w:t>
      </w:r>
    </w:p>
    <w:p w14:paraId="19FABCD7" w14:textId="77777777" w:rsidR="00923C96" w:rsidRDefault="00923C96" w:rsidP="00923C96">
      <w:pPr>
        <w:pStyle w:val="StandardWeb"/>
      </w:pPr>
      <w:r>
        <w:rPr>
          <w:rStyle w:val="Hervorhebung"/>
          <w:rFonts w:eastAsiaTheme="majorEastAsia"/>
        </w:rPr>
        <w:t>Frag.</w:t>
      </w:r>
      <w:r>
        <w:br/>
        <w:t xml:space="preserve">Woher </w:t>
      </w:r>
      <w:proofErr w:type="spellStart"/>
      <w:r>
        <w:t>erkennestu</w:t>
      </w:r>
      <w:proofErr w:type="spellEnd"/>
      <w:r>
        <w:t xml:space="preserve"> dein elend? </w:t>
      </w:r>
    </w:p>
    <w:p w14:paraId="432B4E49" w14:textId="77777777" w:rsidR="00923C96" w:rsidRDefault="00923C96" w:rsidP="00923C96">
      <w:pPr>
        <w:pStyle w:val="StandardWeb"/>
      </w:pPr>
      <w:r>
        <w:rPr>
          <w:rStyle w:val="Hervorhebung"/>
          <w:rFonts w:eastAsiaTheme="majorEastAsia"/>
        </w:rPr>
        <w:t>Antwort.</w:t>
      </w:r>
      <w:r>
        <w:br/>
      </w:r>
      <w:proofErr w:type="spellStart"/>
      <w:r>
        <w:t>Auß</w:t>
      </w:r>
      <w:proofErr w:type="spellEnd"/>
      <w:r>
        <w:t xml:space="preserve"> dem Gesetz Gottes. </w:t>
      </w:r>
    </w:p>
    <w:p w14:paraId="6F67199D" w14:textId="77777777" w:rsidR="00923C96" w:rsidRDefault="00923C96" w:rsidP="00923C96">
      <w:pPr>
        <w:pStyle w:val="StandardWeb"/>
      </w:pPr>
      <w:r>
        <w:rPr>
          <w:rStyle w:val="Hervorhebung"/>
          <w:rFonts w:eastAsiaTheme="majorEastAsia"/>
        </w:rPr>
        <w:t>Frag.</w:t>
      </w:r>
      <w:r>
        <w:br/>
        <w:t xml:space="preserve">Was erfordert denn das </w:t>
      </w:r>
      <w:proofErr w:type="spellStart"/>
      <w:r>
        <w:t>Goettlich</w:t>
      </w:r>
      <w:proofErr w:type="spellEnd"/>
      <w:r>
        <w:t xml:space="preserve"> </w:t>
      </w:r>
      <w:proofErr w:type="spellStart"/>
      <w:r>
        <w:t>gesetz</w:t>
      </w:r>
      <w:proofErr w:type="spellEnd"/>
      <w:r>
        <w:t xml:space="preserve"> von uns? </w:t>
      </w:r>
    </w:p>
    <w:p w14:paraId="614E86BB" w14:textId="77777777" w:rsidR="00923C96" w:rsidRDefault="00923C96" w:rsidP="00923C96">
      <w:pPr>
        <w:pStyle w:val="StandardWeb"/>
      </w:pPr>
      <w:r>
        <w:rPr>
          <w:rStyle w:val="Hervorhebung"/>
          <w:rFonts w:eastAsiaTheme="majorEastAsia"/>
        </w:rPr>
        <w:t>Antwort.</w:t>
      </w:r>
      <w:r>
        <w:br/>
        <w:t xml:space="preserve">Diß lehret uns Christus in einer summa / Matth. am 22. Du </w:t>
      </w:r>
      <w:proofErr w:type="spellStart"/>
      <w:r>
        <w:t>solt</w:t>
      </w:r>
      <w:proofErr w:type="spellEnd"/>
      <w:r>
        <w:t xml:space="preserve"> lieben Gott deinen Herren / von </w:t>
      </w:r>
      <w:proofErr w:type="spellStart"/>
      <w:r>
        <w:t>gantzem</w:t>
      </w:r>
      <w:proofErr w:type="spellEnd"/>
      <w:r>
        <w:t xml:space="preserve"> </w:t>
      </w:r>
      <w:proofErr w:type="spellStart"/>
      <w:r>
        <w:t>hertzen</w:t>
      </w:r>
      <w:proofErr w:type="spellEnd"/>
      <w:r>
        <w:t xml:space="preserve"> / von </w:t>
      </w:r>
      <w:proofErr w:type="spellStart"/>
      <w:r>
        <w:t>gantzer</w:t>
      </w:r>
      <w:proofErr w:type="spellEnd"/>
      <w:r>
        <w:t xml:space="preserve"> </w:t>
      </w:r>
      <w:proofErr w:type="spellStart"/>
      <w:r>
        <w:t>seelen</w:t>
      </w:r>
      <w:proofErr w:type="spellEnd"/>
      <w:r>
        <w:t xml:space="preserve"> / von </w:t>
      </w:r>
      <w:proofErr w:type="spellStart"/>
      <w:r>
        <w:t>gantzem</w:t>
      </w:r>
      <w:proofErr w:type="spellEnd"/>
      <w:r>
        <w:t xml:space="preserve"> </w:t>
      </w:r>
      <w:proofErr w:type="spellStart"/>
      <w:r>
        <w:t>gemüth</w:t>
      </w:r>
      <w:proofErr w:type="spellEnd"/>
      <w:r>
        <w:t xml:space="preserve"> und allen </w:t>
      </w:r>
      <w:proofErr w:type="spellStart"/>
      <w:r>
        <w:t>krefften</w:t>
      </w:r>
      <w:proofErr w:type="spellEnd"/>
      <w:r>
        <w:t xml:space="preserve">. Diß ist das </w:t>
      </w:r>
      <w:proofErr w:type="spellStart"/>
      <w:r>
        <w:t>fuernembste</w:t>
      </w:r>
      <w:proofErr w:type="spellEnd"/>
      <w:r>
        <w:t xml:space="preserve"> und das </w:t>
      </w:r>
      <w:proofErr w:type="spellStart"/>
      <w:r>
        <w:t>groeste</w:t>
      </w:r>
      <w:proofErr w:type="spellEnd"/>
      <w:r>
        <w:t xml:space="preserve"> Gebot: Das ander aber ist dem gleich / Du </w:t>
      </w:r>
      <w:proofErr w:type="spellStart"/>
      <w:r>
        <w:t>solt</w:t>
      </w:r>
      <w:proofErr w:type="spellEnd"/>
      <w:r>
        <w:t xml:space="preserve"> deinen </w:t>
      </w:r>
      <w:proofErr w:type="spellStart"/>
      <w:r>
        <w:t>Nechsten</w:t>
      </w:r>
      <w:proofErr w:type="spellEnd"/>
      <w:r>
        <w:t xml:space="preserve"> lieben als dich </w:t>
      </w:r>
      <w:proofErr w:type="spellStart"/>
      <w:r>
        <w:t>selbs</w:t>
      </w:r>
      <w:proofErr w:type="spellEnd"/>
      <w:r>
        <w:t xml:space="preserve">. In diesen zweyen </w:t>
      </w:r>
      <w:proofErr w:type="spellStart"/>
      <w:r>
        <w:t>Gebotten</w:t>
      </w:r>
      <w:proofErr w:type="spellEnd"/>
      <w:r>
        <w:t xml:space="preserve"> hanget das </w:t>
      </w:r>
      <w:proofErr w:type="spellStart"/>
      <w:r>
        <w:t>gantze</w:t>
      </w:r>
      <w:proofErr w:type="spellEnd"/>
      <w:r>
        <w:t xml:space="preserve"> Gesetz und die Propheten. </w:t>
      </w:r>
    </w:p>
    <w:p w14:paraId="1C93A6F3" w14:textId="77777777" w:rsidR="00923C96" w:rsidRDefault="00923C96" w:rsidP="00923C96">
      <w:pPr>
        <w:pStyle w:val="StandardWeb"/>
      </w:pPr>
      <w:r>
        <w:rPr>
          <w:rStyle w:val="Hervorhebung"/>
          <w:rFonts w:eastAsiaTheme="majorEastAsia"/>
        </w:rPr>
        <w:t>Frag.</w:t>
      </w:r>
      <w:r>
        <w:br/>
      </w:r>
      <w:proofErr w:type="spellStart"/>
      <w:r>
        <w:t>Kanstu</w:t>
      </w:r>
      <w:proofErr w:type="spellEnd"/>
      <w:r>
        <w:t xml:space="preserve"> diß alles </w:t>
      </w:r>
      <w:proofErr w:type="spellStart"/>
      <w:r>
        <w:t>volkomlich</w:t>
      </w:r>
      <w:proofErr w:type="spellEnd"/>
      <w:r>
        <w:t xml:space="preserve"> halten? </w:t>
      </w:r>
    </w:p>
    <w:p w14:paraId="67788B25" w14:textId="77777777" w:rsidR="00923C96" w:rsidRDefault="00923C96" w:rsidP="00923C96">
      <w:pPr>
        <w:pStyle w:val="StandardWeb"/>
      </w:pPr>
      <w:r>
        <w:rPr>
          <w:rStyle w:val="Hervorhebung"/>
          <w:rFonts w:eastAsiaTheme="majorEastAsia"/>
        </w:rPr>
        <w:t>Antwort.</w:t>
      </w:r>
      <w:r>
        <w:br/>
        <w:t xml:space="preserve">Nein: Denn ich bin von Natur geneigt Gott und meinen </w:t>
      </w:r>
      <w:proofErr w:type="spellStart"/>
      <w:r>
        <w:t>Nechsten</w:t>
      </w:r>
      <w:proofErr w:type="spellEnd"/>
      <w:r>
        <w:t xml:space="preserve"> zu hassen. </w:t>
      </w:r>
    </w:p>
    <w:p w14:paraId="167F069A" w14:textId="77777777" w:rsidR="00923C96" w:rsidRDefault="00923C96" w:rsidP="00923C96">
      <w:pPr>
        <w:pStyle w:val="StandardWeb"/>
      </w:pPr>
      <w:r>
        <w:rPr>
          <w:rStyle w:val="Hervorhebung"/>
          <w:rFonts w:eastAsiaTheme="majorEastAsia"/>
        </w:rPr>
        <w:t>Frag.</w:t>
      </w:r>
      <w:r>
        <w:br/>
        <w:t xml:space="preserve">Hat denn Gott den </w:t>
      </w:r>
      <w:proofErr w:type="spellStart"/>
      <w:r>
        <w:t>menschen</w:t>
      </w:r>
      <w:proofErr w:type="spellEnd"/>
      <w:r>
        <w:t xml:space="preserve"> also </w:t>
      </w:r>
      <w:proofErr w:type="spellStart"/>
      <w:r>
        <w:t>boeß</w:t>
      </w:r>
      <w:proofErr w:type="spellEnd"/>
      <w:r>
        <w:t xml:space="preserve"> und </w:t>
      </w:r>
      <w:proofErr w:type="spellStart"/>
      <w:r>
        <w:t>verkert</w:t>
      </w:r>
      <w:proofErr w:type="spellEnd"/>
      <w:r>
        <w:t xml:space="preserve"> erschaffen? </w:t>
      </w:r>
    </w:p>
    <w:p w14:paraId="222CF499" w14:textId="77777777" w:rsidR="00923C96" w:rsidRDefault="00923C96" w:rsidP="00923C96">
      <w:pPr>
        <w:pStyle w:val="StandardWeb"/>
      </w:pPr>
      <w:r>
        <w:rPr>
          <w:rStyle w:val="Hervorhebung"/>
          <w:rFonts w:eastAsiaTheme="majorEastAsia"/>
        </w:rPr>
        <w:t>Antwort.</w:t>
      </w:r>
      <w:r>
        <w:br/>
        <w:t xml:space="preserve">Nein: sonder Gott hat den </w:t>
      </w:r>
      <w:proofErr w:type="spellStart"/>
      <w:r>
        <w:t>menschen</w:t>
      </w:r>
      <w:proofErr w:type="spellEnd"/>
      <w:r>
        <w:t xml:space="preserve"> gut / und nach seinem </w:t>
      </w:r>
      <w:proofErr w:type="spellStart"/>
      <w:r>
        <w:t>ebenbild</w:t>
      </w:r>
      <w:proofErr w:type="spellEnd"/>
      <w:r>
        <w:t xml:space="preserve"> erschaffen / das ist / in </w:t>
      </w:r>
      <w:proofErr w:type="spellStart"/>
      <w:r>
        <w:t>warhafftiger</w:t>
      </w:r>
      <w:proofErr w:type="spellEnd"/>
      <w:r>
        <w:t xml:space="preserve"> </w:t>
      </w:r>
      <w:proofErr w:type="spellStart"/>
      <w:r>
        <w:t>gerechtigkeit</w:t>
      </w:r>
      <w:proofErr w:type="spellEnd"/>
      <w:r>
        <w:t xml:space="preserve"> und </w:t>
      </w:r>
      <w:proofErr w:type="spellStart"/>
      <w:r>
        <w:t>heiligkeit</w:t>
      </w:r>
      <w:proofErr w:type="spellEnd"/>
      <w:r>
        <w:t xml:space="preserve"> / </w:t>
      </w:r>
      <w:proofErr w:type="spellStart"/>
      <w:r>
        <w:t>auff</w:t>
      </w:r>
      <w:proofErr w:type="spellEnd"/>
      <w:r>
        <w:t xml:space="preserve"> </w:t>
      </w:r>
      <w:proofErr w:type="spellStart"/>
      <w:r>
        <w:t>daz</w:t>
      </w:r>
      <w:proofErr w:type="spellEnd"/>
      <w:r>
        <w:t xml:space="preserve"> er Gott seinen </w:t>
      </w:r>
      <w:proofErr w:type="spellStart"/>
      <w:r>
        <w:t>schoepffer</w:t>
      </w:r>
      <w:proofErr w:type="spellEnd"/>
      <w:r>
        <w:t xml:space="preserve"> recht erkennte / und von </w:t>
      </w:r>
      <w:proofErr w:type="spellStart"/>
      <w:r>
        <w:t>hertzen</w:t>
      </w:r>
      <w:proofErr w:type="spellEnd"/>
      <w:r>
        <w:t xml:space="preserve"> liebte / und in ewiger </w:t>
      </w:r>
      <w:proofErr w:type="spellStart"/>
      <w:r>
        <w:t>seligkeit</w:t>
      </w:r>
      <w:proofErr w:type="spellEnd"/>
      <w:r>
        <w:t xml:space="preserve"> mit </w:t>
      </w:r>
      <w:proofErr w:type="spellStart"/>
      <w:r>
        <w:t>jm</w:t>
      </w:r>
      <w:proofErr w:type="spellEnd"/>
      <w:r>
        <w:t xml:space="preserve"> lebte / </w:t>
      </w:r>
      <w:proofErr w:type="spellStart"/>
      <w:r>
        <w:t>jn</w:t>
      </w:r>
      <w:proofErr w:type="spellEnd"/>
      <w:r>
        <w:t xml:space="preserve"> zu loben und zu preisen. </w:t>
      </w:r>
    </w:p>
    <w:p w14:paraId="31B06354" w14:textId="77777777" w:rsidR="00923C96" w:rsidRDefault="00923C96" w:rsidP="00923C96">
      <w:pPr>
        <w:pStyle w:val="StandardWeb"/>
      </w:pPr>
      <w:r>
        <w:rPr>
          <w:rStyle w:val="Hervorhebung"/>
          <w:rFonts w:eastAsiaTheme="majorEastAsia"/>
        </w:rPr>
        <w:t>Frag.</w:t>
      </w:r>
      <w:r>
        <w:br/>
        <w:t xml:space="preserve">Woher </w:t>
      </w:r>
      <w:proofErr w:type="spellStart"/>
      <w:r>
        <w:t>kompt</w:t>
      </w:r>
      <w:proofErr w:type="spellEnd"/>
      <w:r>
        <w:t xml:space="preserve"> denn solche verderbte </w:t>
      </w:r>
      <w:proofErr w:type="spellStart"/>
      <w:r>
        <w:t>art</w:t>
      </w:r>
      <w:proofErr w:type="spellEnd"/>
      <w:r>
        <w:t xml:space="preserve"> des </w:t>
      </w:r>
      <w:proofErr w:type="spellStart"/>
      <w:r>
        <w:t>menschen</w:t>
      </w:r>
      <w:proofErr w:type="spellEnd"/>
      <w:r>
        <w:t xml:space="preserve">? </w:t>
      </w:r>
    </w:p>
    <w:p w14:paraId="56DF6DDF" w14:textId="77777777" w:rsidR="00923C96" w:rsidRDefault="00923C96" w:rsidP="00923C96">
      <w:pPr>
        <w:pStyle w:val="StandardWeb"/>
      </w:pPr>
      <w:r>
        <w:rPr>
          <w:rStyle w:val="Hervorhebung"/>
          <w:rFonts w:eastAsiaTheme="majorEastAsia"/>
        </w:rPr>
        <w:t>Antwort.</w:t>
      </w:r>
      <w:r>
        <w:br/>
      </w:r>
      <w:proofErr w:type="spellStart"/>
      <w:r>
        <w:t>Auß</w:t>
      </w:r>
      <w:proofErr w:type="spellEnd"/>
      <w:r>
        <w:t xml:space="preserve"> dem fall und ungehorsam unser ersten Eltern Adams und Even im </w:t>
      </w:r>
      <w:proofErr w:type="spellStart"/>
      <w:r>
        <w:t>Paradeis</w:t>
      </w:r>
      <w:proofErr w:type="spellEnd"/>
      <w:r>
        <w:t xml:space="preserve"> / da unser Natur also </w:t>
      </w:r>
      <w:proofErr w:type="spellStart"/>
      <w:r>
        <w:t>vergifftet</w:t>
      </w:r>
      <w:proofErr w:type="spellEnd"/>
      <w:r>
        <w:t xml:space="preserve"> worden / daß wir alle in </w:t>
      </w:r>
      <w:proofErr w:type="spellStart"/>
      <w:r>
        <w:t>suenden</w:t>
      </w:r>
      <w:proofErr w:type="spellEnd"/>
      <w:r>
        <w:t xml:space="preserve"> empfangen und geboren werden. </w:t>
      </w:r>
    </w:p>
    <w:p w14:paraId="5486F47A" w14:textId="77777777" w:rsidR="00923C96" w:rsidRDefault="00923C96" w:rsidP="00923C96">
      <w:pPr>
        <w:pStyle w:val="StandardWeb"/>
      </w:pPr>
      <w:r>
        <w:rPr>
          <w:rStyle w:val="Hervorhebung"/>
          <w:rFonts w:eastAsiaTheme="majorEastAsia"/>
        </w:rPr>
        <w:t>Frag.</w:t>
      </w:r>
      <w:r>
        <w:br/>
      </w:r>
      <w:proofErr w:type="spellStart"/>
      <w:r>
        <w:t>Seind</w:t>
      </w:r>
      <w:proofErr w:type="spellEnd"/>
      <w:r>
        <w:t xml:space="preserve"> wir aber </w:t>
      </w:r>
      <w:proofErr w:type="spellStart"/>
      <w:r>
        <w:t>dermassen</w:t>
      </w:r>
      <w:proofErr w:type="spellEnd"/>
      <w:r>
        <w:t xml:space="preserve"> verderbt / daß wir </w:t>
      </w:r>
      <w:proofErr w:type="spellStart"/>
      <w:r>
        <w:t>gantz</w:t>
      </w:r>
      <w:proofErr w:type="spellEnd"/>
      <w:r>
        <w:t xml:space="preserve"> und gar untüchtig </w:t>
      </w:r>
      <w:proofErr w:type="spellStart"/>
      <w:r>
        <w:t>seind</w:t>
      </w:r>
      <w:proofErr w:type="spellEnd"/>
      <w:r>
        <w:t xml:space="preserve"> zu einigem guten / und geneigt zu allem </w:t>
      </w:r>
      <w:proofErr w:type="spellStart"/>
      <w:r>
        <w:t>boesen</w:t>
      </w:r>
      <w:proofErr w:type="spellEnd"/>
      <w:r>
        <w:t xml:space="preserve">? </w:t>
      </w:r>
    </w:p>
    <w:p w14:paraId="585DDECF" w14:textId="77777777" w:rsidR="00923C96" w:rsidRDefault="00923C96" w:rsidP="00923C96">
      <w:pPr>
        <w:pStyle w:val="StandardWeb"/>
      </w:pPr>
      <w:r>
        <w:rPr>
          <w:rStyle w:val="Hervorhebung"/>
          <w:rFonts w:eastAsiaTheme="majorEastAsia"/>
        </w:rPr>
        <w:t>Antwort.</w:t>
      </w:r>
      <w:r>
        <w:br/>
        <w:t xml:space="preserve">Ja: Es sey denn / daß wir durch den Geist Gottes widergeboren werden. </w:t>
      </w:r>
    </w:p>
    <w:p w14:paraId="24399A05" w14:textId="77777777" w:rsidR="00923C96" w:rsidRDefault="00923C96" w:rsidP="00923C96">
      <w:pPr>
        <w:pStyle w:val="StandardWeb"/>
      </w:pPr>
      <w:r>
        <w:rPr>
          <w:rStyle w:val="Hervorhebung"/>
          <w:rFonts w:eastAsiaTheme="majorEastAsia"/>
        </w:rPr>
        <w:t>Frag.</w:t>
      </w:r>
      <w:r>
        <w:br/>
        <w:t xml:space="preserve">Thut denn Gott dem </w:t>
      </w:r>
      <w:proofErr w:type="spellStart"/>
      <w:r>
        <w:t>menschen</w:t>
      </w:r>
      <w:proofErr w:type="spellEnd"/>
      <w:r>
        <w:t xml:space="preserve"> nicht unrecht / daß er in seinem </w:t>
      </w:r>
      <w:proofErr w:type="spellStart"/>
      <w:r>
        <w:t>gesetz</w:t>
      </w:r>
      <w:proofErr w:type="spellEnd"/>
      <w:r>
        <w:t xml:space="preserve"> von </w:t>
      </w:r>
      <w:proofErr w:type="spellStart"/>
      <w:r>
        <w:t>jm</w:t>
      </w:r>
      <w:proofErr w:type="spellEnd"/>
      <w:r>
        <w:t xml:space="preserve"> fordert / das er nicht </w:t>
      </w:r>
      <w:proofErr w:type="spellStart"/>
      <w:r>
        <w:t>kan</w:t>
      </w:r>
      <w:proofErr w:type="spellEnd"/>
      <w:r>
        <w:t xml:space="preserve"> thun? </w:t>
      </w:r>
    </w:p>
    <w:p w14:paraId="50D67E18" w14:textId="77777777" w:rsidR="00923C96" w:rsidRDefault="00923C96" w:rsidP="00923C96">
      <w:pPr>
        <w:pStyle w:val="StandardWeb"/>
      </w:pPr>
      <w:r>
        <w:rPr>
          <w:rStyle w:val="Hervorhebung"/>
          <w:rFonts w:eastAsiaTheme="majorEastAsia"/>
        </w:rPr>
        <w:t>Antwort.</w:t>
      </w:r>
      <w:r>
        <w:br/>
        <w:t xml:space="preserve">Nein: Denn Gott hat den </w:t>
      </w:r>
      <w:proofErr w:type="spellStart"/>
      <w:r>
        <w:t>menschen</w:t>
      </w:r>
      <w:proofErr w:type="spellEnd"/>
      <w:r>
        <w:t xml:space="preserve"> also erschaffen / daß er es </w:t>
      </w:r>
      <w:proofErr w:type="spellStart"/>
      <w:r>
        <w:t>kondte</w:t>
      </w:r>
      <w:proofErr w:type="spellEnd"/>
      <w:r>
        <w:t xml:space="preserve"> thun: der Mensch aber hat sich und alle seine nachkommen / </w:t>
      </w:r>
      <w:proofErr w:type="spellStart"/>
      <w:r>
        <w:t>auß</w:t>
      </w:r>
      <w:proofErr w:type="spellEnd"/>
      <w:r>
        <w:t xml:space="preserve"> </w:t>
      </w:r>
      <w:proofErr w:type="spellStart"/>
      <w:r>
        <w:t>anstifftung</w:t>
      </w:r>
      <w:proofErr w:type="spellEnd"/>
      <w:r>
        <w:t xml:space="preserve"> des Teufels / durch mutwilligen ungehorsam derselbigen gaben beraubt. </w:t>
      </w:r>
    </w:p>
    <w:p w14:paraId="4FB0351C" w14:textId="77777777" w:rsidR="00923C96" w:rsidRDefault="00923C96" w:rsidP="00923C96">
      <w:pPr>
        <w:pStyle w:val="StandardWeb"/>
      </w:pPr>
      <w:r>
        <w:rPr>
          <w:rStyle w:val="Hervorhebung"/>
          <w:rFonts w:eastAsiaTheme="majorEastAsia"/>
        </w:rPr>
        <w:t>Frag.</w:t>
      </w:r>
      <w:r>
        <w:br/>
        <w:t xml:space="preserve">Wil Gott solchen ungehorsam und </w:t>
      </w:r>
      <w:proofErr w:type="spellStart"/>
      <w:r>
        <w:t>abfall</w:t>
      </w:r>
      <w:proofErr w:type="spellEnd"/>
      <w:r>
        <w:t xml:space="preserve"> </w:t>
      </w:r>
      <w:proofErr w:type="spellStart"/>
      <w:r>
        <w:t>ungestrafft</w:t>
      </w:r>
      <w:proofErr w:type="spellEnd"/>
      <w:r>
        <w:t xml:space="preserve"> lassen hingehen? </w:t>
      </w:r>
    </w:p>
    <w:p w14:paraId="35F25D92" w14:textId="77777777" w:rsidR="00923C96" w:rsidRDefault="00923C96" w:rsidP="00923C96">
      <w:pPr>
        <w:pStyle w:val="StandardWeb"/>
      </w:pPr>
      <w:r>
        <w:rPr>
          <w:rStyle w:val="Hervorhebung"/>
          <w:rFonts w:eastAsiaTheme="majorEastAsia"/>
        </w:rPr>
        <w:t>Antwort.</w:t>
      </w:r>
      <w:r>
        <w:br/>
        <w:t xml:space="preserve">Mit nichten: sonder er zürnet schrecklich / beyde </w:t>
      </w:r>
      <w:proofErr w:type="spellStart"/>
      <w:r>
        <w:t>uber</w:t>
      </w:r>
      <w:proofErr w:type="spellEnd"/>
      <w:r>
        <w:t xml:space="preserve"> angeborne und </w:t>
      </w:r>
      <w:proofErr w:type="spellStart"/>
      <w:r>
        <w:t>würckliche</w:t>
      </w:r>
      <w:proofErr w:type="spellEnd"/>
      <w:r>
        <w:t xml:space="preserve"> </w:t>
      </w:r>
      <w:proofErr w:type="spellStart"/>
      <w:r>
        <w:t>suenden</w:t>
      </w:r>
      <w:proofErr w:type="spellEnd"/>
      <w:r>
        <w:t xml:space="preserve"> / und </w:t>
      </w:r>
      <w:proofErr w:type="spellStart"/>
      <w:r>
        <w:t>wil</w:t>
      </w:r>
      <w:proofErr w:type="spellEnd"/>
      <w:r>
        <w:t xml:space="preserve"> sie </w:t>
      </w:r>
      <w:proofErr w:type="spellStart"/>
      <w:r>
        <w:t>auß</w:t>
      </w:r>
      <w:proofErr w:type="spellEnd"/>
      <w:r>
        <w:t xml:space="preserve"> gerechtem </w:t>
      </w:r>
      <w:proofErr w:type="spellStart"/>
      <w:r>
        <w:t>urtheil</w:t>
      </w:r>
      <w:proofErr w:type="spellEnd"/>
      <w:r>
        <w:t xml:space="preserve"> zeitlich und ewig straffen / wie er gesprochen hat: </w:t>
      </w:r>
      <w:r>
        <w:rPr>
          <w:rStyle w:val="Fett"/>
          <w:rFonts w:eastAsiaTheme="majorEastAsia"/>
        </w:rPr>
        <w:t xml:space="preserve">Verflucht sey </w:t>
      </w:r>
      <w:proofErr w:type="spellStart"/>
      <w:r>
        <w:rPr>
          <w:rStyle w:val="Fett"/>
          <w:rFonts w:eastAsiaTheme="majorEastAsia"/>
        </w:rPr>
        <w:t>jederman</w:t>
      </w:r>
      <w:proofErr w:type="spellEnd"/>
      <w:r>
        <w:rPr>
          <w:rStyle w:val="Fett"/>
          <w:rFonts w:eastAsiaTheme="majorEastAsia"/>
        </w:rPr>
        <w:t xml:space="preserve"> / der nicht bleibet in allem dem / das geschrieben stehet in dem buch des Gesetzes / daß ers thue.</w:t>
      </w:r>
      <w:r>
        <w:t xml:space="preserve"> </w:t>
      </w:r>
    </w:p>
    <w:p w14:paraId="2DFC812F" w14:textId="77777777" w:rsidR="00923C96" w:rsidRDefault="00923C96" w:rsidP="00923C96">
      <w:pPr>
        <w:pStyle w:val="StandardWeb"/>
      </w:pPr>
      <w:r>
        <w:rPr>
          <w:rStyle w:val="Hervorhebung"/>
          <w:rFonts w:eastAsiaTheme="majorEastAsia"/>
        </w:rPr>
        <w:t>Frag.</w:t>
      </w:r>
      <w:r>
        <w:br/>
        <w:t xml:space="preserve">Ist denn Gott nicht auch </w:t>
      </w:r>
      <w:proofErr w:type="spellStart"/>
      <w:r>
        <w:t>barmhertzig</w:t>
      </w:r>
      <w:proofErr w:type="spellEnd"/>
      <w:r>
        <w:t xml:space="preserve">? </w:t>
      </w:r>
    </w:p>
    <w:p w14:paraId="4AF4A511" w14:textId="77777777" w:rsidR="00923C96" w:rsidRDefault="00923C96" w:rsidP="00923C96">
      <w:pPr>
        <w:pStyle w:val="StandardWeb"/>
      </w:pPr>
      <w:r>
        <w:t xml:space="preserve">Antwort. Gott ist </w:t>
      </w:r>
      <w:proofErr w:type="spellStart"/>
      <w:r>
        <w:t>wol</w:t>
      </w:r>
      <w:proofErr w:type="spellEnd"/>
      <w:r>
        <w:t xml:space="preserve"> </w:t>
      </w:r>
      <w:proofErr w:type="spellStart"/>
      <w:r>
        <w:t>barmhertzig</w:t>
      </w:r>
      <w:proofErr w:type="spellEnd"/>
      <w:r>
        <w:t xml:space="preserve"> / er ist aber auch gerecht / derhalben erfordert seine </w:t>
      </w:r>
      <w:proofErr w:type="spellStart"/>
      <w:r>
        <w:t>gerechtigkeit</w:t>
      </w:r>
      <w:proofErr w:type="spellEnd"/>
      <w:r>
        <w:t xml:space="preserve"> / daß die </w:t>
      </w:r>
      <w:proofErr w:type="spellStart"/>
      <w:r>
        <w:t>suende</w:t>
      </w:r>
      <w:proofErr w:type="spellEnd"/>
      <w:r>
        <w:t xml:space="preserve"> / welche wider die </w:t>
      </w:r>
      <w:proofErr w:type="spellStart"/>
      <w:r>
        <w:t>allerhoechste</w:t>
      </w:r>
      <w:proofErr w:type="spellEnd"/>
      <w:r>
        <w:t xml:space="preserve"> </w:t>
      </w:r>
      <w:proofErr w:type="spellStart"/>
      <w:r>
        <w:t>maiestet</w:t>
      </w:r>
      <w:proofErr w:type="spellEnd"/>
      <w:r>
        <w:t xml:space="preserve"> Gottes begangen ist / der ewigen straff an leib und </w:t>
      </w:r>
      <w:proofErr w:type="spellStart"/>
      <w:r>
        <w:t>seel</w:t>
      </w:r>
      <w:proofErr w:type="spellEnd"/>
      <w:r>
        <w:t xml:space="preserve"> gestrafft werde. </w:t>
      </w:r>
    </w:p>
    <w:p w14:paraId="266D5179" w14:textId="77777777" w:rsidR="00923C96" w:rsidRDefault="00923C96" w:rsidP="00923C96">
      <w:pPr>
        <w:pStyle w:val="berschrift3"/>
      </w:pPr>
      <w:r>
        <w:t xml:space="preserve">Der ander Theil. Von des Menschen </w:t>
      </w:r>
      <w:proofErr w:type="spellStart"/>
      <w:r>
        <w:t>Erloesung</w:t>
      </w:r>
      <w:proofErr w:type="spellEnd"/>
      <w:r>
        <w:t>.</w:t>
      </w:r>
    </w:p>
    <w:p w14:paraId="4ADB4FB2" w14:textId="77777777" w:rsidR="00923C96" w:rsidRDefault="00923C96" w:rsidP="00923C96">
      <w:pPr>
        <w:pStyle w:val="StandardWeb"/>
      </w:pPr>
      <w:r>
        <w:rPr>
          <w:rStyle w:val="Hervorhebung"/>
          <w:rFonts w:eastAsiaTheme="majorEastAsia"/>
        </w:rPr>
        <w:t>Frag.</w:t>
      </w:r>
      <w:r>
        <w:br/>
        <w:t xml:space="preserve">Dieweil wir denn nach dem gerechten </w:t>
      </w:r>
      <w:proofErr w:type="spellStart"/>
      <w:r>
        <w:t>urtheil</w:t>
      </w:r>
      <w:proofErr w:type="spellEnd"/>
      <w:r>
        <w:t xml:space="preserve"> Gottes zeitliche und ewige straff verdient haben: wir </w:t>
      </w:r>
      <w:proofErr w:type="spellStart"/>
      <w:r>
        <w:t>moechten</w:t>
      </w:r>
      <w:proofErr w:type="spellEnd"/>
      <w:r>
        <w:t xml:space="preserve"> wir dieser straff entgehen / und </w:t>
      </w:r>
      <w:proofErr w:type="spellStart"/>
      <w:r>
        <w:t>widerumb</w:t>
      </w:r>
      <w:proofErr w:type="spellEnd"/>
      <w:r>
        <w:t xml:space="preserve"> zu </w:t>
      </w:r>
      <w:proofErr w:type="spellStart"/>
      <w:r>
        <w:t>gnaden</w:t>
      </w:r>
      <w:proofErr w:type="spellEnd"/>
      <w:r>
        <w:t xml:space="preserve"> kommen? </w:t>
      </w:r>
    </w:p>
    <w:p w14:paraId="5A8D371B" w14:textId="77777777" w:rsidR="00923C96" w:rsidRDefault="00923C96" w:rsidP="00923C96">
      <w:pPr>
        <w:pStyle w:val="StandardWeb"/>
      </w:pPr>
      <w:r>
        <w:rPr>
          <w:rStyle w:val="Hervorhebung"/>
          <w:rFonts w:eastAsiaTheme="majorEastAsia"/>
        </w:rPr>
        <w:t>Antwort.</w:t>
      </w:r>
      <w:r>
        <w:br/>
        <w:t xml:space="preserve">Gott </w:t>
      </w:r>
      <w:proofErr w:type="spellStart"/>
      <w:r>
        <w:t>wil</w:t>
      </w:r>
      <w:proofErr w:type="spellEnd"/>
      <w:r>
        <w:t xml:space="preserve"> daß seiner </w:t>
      </w:r>
      <w:proofErr w:type="spellStart"/>
      <w:r>
        <w:t>gerechtigkeit</w:t>
      </w:r>
      <w:proofErr w:type="spellEnd"/>
      <w:r>
        <w:t xml:space="preserve"> genug geschehe / derwegen müssen wir derselben entweder durch uns selbst / oder durch einen andern </w:t>
      </w:r>
      <w:proofErr w:type="spellStart"/>
      <w:r>
        <w:t>volkomene</w:t>
      </w:r>
      <w:proofErr w:type="spellEnd"/>
      <w:r>
        <w:t xml:space="preserve"> </w:t>
      </w:r>
      <w:proofErr w:type="spellStart"/>
      <w:r>
        <w:t>bezalung</w:t>
      </w:r>
      <w:proofErr w:type="spellEnd"/>
      <w:r>
        <w:t xml:space="preserve"> thun. </w:t>
      </w:r>
    </w:p>
    <w:p w14:paraId="7687DFAC" w14:textId="77777777" w:rsidR="00923C96" w:rsidRDefault="00923C96" w:rsidP="00923C96">
      <w:pPr>
        <w:pStyle w:val="StandardWeb"/>
      </w:pPr>
      <w:r>
        <w:rPr>
          <w:rStyle w:val="Hervorhebung"/>
          <w:rFonts w:eastAsiaTheme="majorEastAsia"/>
        </w:rPr>
        <w:t>Frag.</w:t>
      </w:r>
      <w:r>
        <w:br/>
      </w:r>
      <w:proofErr w:type="spellStart"/>
      <w:r>
        <w:t>Koennen</w:t>
      </w:r>
      <w:proofErr w:type="spellEnd"/>
      <w:r>
        <w:t xml:space="preserve"> wir aber durch uns selbst </w:t>
      </w:r>
      <w:proofErr w:type="spellStart"/>
      <w:r>
        <w:t>bezalung</w:t>
      </w:r>
      <w:proofErr w:type="spellEnd"/>
      <w:r>
        <w:t xml:space="preserve"> thun? </w:t>
      </w:r>
    </w:p>
    <w:p w14:paraId="559CB3A8" w14:textId="77777777" w:rsidR="00923C96" w:rsidRDefault="00923C96" w:rsidP="00923C96">
      <w:pPr>
        <w:pStyle w:val="StandardWeb"/>
      </w:pPr>
      <w:r>
        <w:rPr>
          <w:rStyle w:val="Hervorhebung"/>
          <w:rFonts w:eastAsiaTheme="majorEastAsia"/>
        </w:rPr>
        <w:t>Antwort.</w:t>
      </w:r>
      <w:r>
        <w:br/>
        <w:t xml:space="preserve">Mit nichten: sonder wir machen auch die </w:t>
      </w:r>
      <w:proofErr w:type="spellStart"/>
      <w:r>
        <w:t>schuldt</w:t>
      </w:r>
      <w:proofErr w:type="spellEnd"/>
      <w:r>
        <w:t xml:space="preserve"> noch </w:t>
      </w:r>
      <w:proofErr w:type="spellStart"/>
      <w:r>
        <w:t>teglich</w:t>
      </w:r>
      <w:proofErr w:type="spellEnd"/>
      <w:r>
        <w:t xml:space="preserve"> </w:t>
      </w:r>
      <w:proofErr w:type="spellStart"/>
      <w:r>
        <w:t>groesser</w:t>
      </w:r>
      <w:proofErr w:type="spellEnd"/>
      <w:r>
        <w:t xml:space="preserve">. </w:t>
      </w:r>
    </w:p>
    <w:p w14:paraId="77A51CB4" w14:textId="77777777" w:rsidR="00923C96" w:rsidRDefault="00923C96" w:rsidP="00923C96">
      <w:pPr>
        <w:pStyle w:val="StandardWeb"/>
      </w:pPr>
      <w:r>
        <w:rPr>
          <w:rStyle w:val="Hervorhebung"/>
          <w:rFonts w:eastAsiaTheme="majorEastAsia"/>
        </w:rPr>
        <w:t>Frag.</w:t>
      </w:r>
      <w:r>
        <w:br/>
        <w:t xml:space="preserve">Kan aber </w:t>
      </w:r>
      <w:proofErr w:type="spellStart"/>
      <w:r>
        <w:t>irgendt</w:t>
      </w:r>
      <w:proofErr w:type="spellEnd"/>
      <w:r>
        <w:t xml:space="preserve"> eine </w:t>
      </w:r>
      <w:proofErr w:type="spellStart"/>
      <w:r>
        <w:t>blosse</w:t>
      </w:r>
      <w:proofErr w:type="spellEnd"/>
      <w:r>
        <w:t xml:space="preserve"> Creatur </w:t>
      </w:r>
      <w:proofErr w:type="spellStart"/>
      <w:r>
        <w:t>fuer</w:t>
      </w:r>
      <w:proofErr w:type="spellEnd"/>
      <w:r>
        <w:t xml:space="preserve"> uns </w:t>
      </w:r>
      <w:proofErr w:type="spellStart"/>
      <w:r>
        <w:t>bezalen</w:t>
      </w:r>
      <w:proofErr w:type="spellEnd"/>
      <w:r>
        <w:t xml:space="preserve">? </w:t>
      </w:r>
    </w:p>
    <w:p w14:paraId="144B1C14" w14:textId="77777777" w:rsidR="00923C96" w:rsidRDefault="00923C96" w:rsidP="00923C96">
      <w:pPr>
        <w:pStyle w:val="StandardWeb"/>
      </w:pPr>
      <w:r>
        <w:rPr>
          <w:rStyle w:val="Hervorhebung"/>
          <w:rFonts w:eastAsiaTheme="majorEastAsia"/>
        </w:rPr>
        <w:t>Antwort.</w:t>
      </w:r>
      <w:r>
        <w:br/>
        <w:t xml:space="preserve">Keine: Denn erstlich </w:t>
      </w:r>
      <w:proofErr w:type="spellStart"/>
      <w:r>
        <w:t>wil</w:t>
      </w:r>
      <w:proofErr w:type="spellEnd"/>
      <w:r>
        <w:t xml:space="preserve"> Gott an keiner andern Creatur straffen / das der </w:t>
      </w:r>
      <w:proofErr w:type="spellStart"/>
      <w:r>
        <w:t>mensch</w:t>
      </w:r>
      <w:proofErr w:type="spellEnd"/>
      <w:r>
        <w:t xml:space="preserve"> verschuldet hat. Zum andern / so </w:t>
      </w:r>
      <w:proofErr w:type="spellStart"/>
      <w:r>
        <w:t>kan</w:t>
      </w:r>
      <w:proofErr w:type="spellEnd"/>
      <w:r>
        <w:t xml:space="preserve"> auch kein </w:t>
      </w:r>
      <w:proofErr w:type="spellStart"/>
      <w:r>
        <w:t>blosse</w:t>
      </w:r>
      <w:proofErr w:type="spellEnd"/>
      <w:r>
        <w:t xml:space="preserve"> Creatur den last des ewigen </w:t>
      </w:r>
      <w:proofErr w:type="spellStart"/>
      <w:r>
        <w:t>zorns</w:t>
      </w:r>
      <w:proofErr w:type="spellEnd"/>
      <w:r>
        <w:t xml:space="preserve"> Gottes wider die </w:t>
      </w:r>
      <w:proofErr w:type="spellStart"/>
      <w:r>
        <w:t>suende</w:t>
      </w:r>
      <w:proofErr w:type="spellEnd"/>
      <w:r>
        <w:t xml:space="preserve"> ertragen / und andere </w:t>
      </w:r>
      <w:proofErr w:type="spellStart"/>
      <w:r>
        <w:t>darvon</w:t>
      </w:r>
      <w:proofErr w:type="spellEnd"/>
      <w:r>
        <w:t xml:space="preserve"> </w:t>
      </w:r>
      <w:proofErr w:type="spellStart"/>
      <w:r>
        <w:t>erloesen</w:t>
      </w:r>
      <w:proofErr w:type="spellEnd"/>
      <w:r>
        <w:t xml:space="preserve">. </w:t>
      </w:r>
    </w:p>
    <w:p w14:paraId="2080FA51" w14:textId="77777777" w:rsidR="00923C96" w:rsidRDefault="00923C96" w:rsidP="00923C96">
      <w:pPr>
        <w:pStyle w:val="StandardWeb"/>
      </w:pPr>
      <w:r>
        <w:rPr>
          <w:rStyle w:val="Hervorhebung"/>
          <w:rFonts w:eastAsiaTheme="majorEastAsia"/>
        </w:rPr>
        <w:t>Frag.</w:t>
      </w:r>
    </w:p>
    <w:p w14:paraId="0F0FC11B" w14:textId="77777777" w:rsidR="00923C96" w:rsidRDefault="00923C96" w:rsidP="00923C96">
      <w:pPr>
        <w:pStyle w:val="StandardWeb"/>
      </w:pPr>
      <w:r>
        <w:t xml:space="preserve">Was müssen wir denn </w:t>
      </w:r>
      <w:proofErr w:type="spellStart"/>
      <w:r>
        <w:t>fuer</w:t>
      </w:r>
      <w:proofErr w:type="spellEnd"/>
      <w:r>
        <w:t xml:space="preserve"> ein Mittler und </w:t>
      </w:r>
      <w:proofErr w:type="spellStart"/>
      <w:r>
        <w:t>Erloeser</w:t>
      </w:r>
      <w:proofErr w:type="spellEnd"/>
      <w:r>
        <w:t xml:space="preserve"> suchen? </w:t>
      </w:r>
    </w:p>
    <w:p w14:paraId="6A6FEDD1" w14:textId="77777777" w:rsidR="00923C96" w:rsidRDefault="00923C96" w:rsidP="00923C96">
      <w:pPr>
        <w:pStyle w:val="StandardWeb"/>
      </w:pPr>
      <w:r>
        <w:rPr>
          <w:rStyle w:val="Hervorhebung"/>
          <w:rFonts w:eastAsiaTheme="majorEastAsia"/>
        </w:rPr>
        <w:t>Antwort.</w:t>
      </w:r>
      <w:r>
        <w:br/>
        <w:t xml:space="preserve">Einen solchen / der ein </w:t>
      </w:r>
      <w:proofErr w:type="spellStart"/>
      <w:r>
        <w:t>warer</w:t>
      </w:r>
      <w:proofErr w:type="spellEnd"/>
      <w:r>
        <w:t xml:space="preserve"> / und gerechter </w:t>
      </w:r>
      <w:proofErr w:type="spellStart"/>
      <w:r>
        <w:t>mensch</w:t>
      </w:r>
      <w:proofErr w:type="spellEnd"/>
      <w:r>
        <w:t xml:space="preserve"> / und doch </w:t>
      </w:r>
      <w:proofErr w:type="spellStart"/>
      <w:r>
        <w:t>stercker</w:t>
      </w:r>
      <w:proofErr w:type="spellEnd"/>
      <w:r>
        <w:t xml:space="preserve"> denn alle Creaturen / das ist / zugleich </w:t>
      </w:r>
      <w:proofErr w:type="spellStart"/>
      <w:r>
        <w:t>warer</w:t>
      </w:r>
      <w:proofErr w:type="spellEnd"/>
      <w:r>
        <w:t xml:space="preserve"> Gott sey. </w:t>
      </w:r>
    </w:p>
    <w:p w14:paraId="63034FED"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muß er ein </w:t>
      </w:r>
      <w:proofErr w:type="spellStart"/>
      <w:r>
        <w:t>warer</w:t>
      </w:r>
      <w:proofErr w:type="spellEnd"/>
      <w:r>
        <w:t xml:space="preserve"> und gerechter </w:t>
      </w:r>
      <w:proofErr w:type="spellStart"/>
      <w:r>
        <w:t>mensch</w:t>
      </w:r>
      <w:proofErr w:type="spellEnd"/>
      <w:r>
        <w:t xml:space="preserve"> sein? </w:t>
      </w:r>
    </w:p>
    <w:p w14:paraId="111E319C" w14:textId="77777777" w:rsidR="00923C96" w:rsidRDefault="00923C96" w:rsidP="00923C96">
      <w:pPr>
        <w:pStyle w:val="StandardWeb"/>
      </w:pPr>
      <w:r>
        <w:rPr>
          <w:rStyle w:val="Hervorhebung"/>
          <w:rFonts w:eastAsiaTheme="majorEastAsia"/>
        </w:rPr>
        <w:t>Antwort.</w:t>
      </w:r>
      <w:r>
        <w:br/>
      </w:r>
      <w:proofErr w:type="spellStart"/>
      <w:r>
        <w:t>Darumb</w:t>
      </w:r>
      <w:proofErr w:type="spellEnd"/>
      <w:r>
        <w:t xml:space="preserve"> / daß die </w:t>
      </w:r>
      <w:proofErr w:type="spellStart"/>
      <w:r>
        <w:t>gerechtigkeit</w:t>
      </w:r>
      <w:proofErr w:type="spellEnd"/>
      <w:r>
        <w:t xml:space="preserve"> Gottes erfordert / daß die menschliche </w:t>
      </w:r>
      <w:proofErr w:type="spellStart"/>
      <w:r>
        <w:t>natur</w:t>
      </w:r>
      <w:proofErr w:type="spellEnd"/>
      <w:r>
        <w:t xml:space="preserve"> / die </w:t>
      </w:r>
      <w:proofErr w:type="spellStart"/>
      <w:r>
        <w:t>gesuendiget</w:t>
      </w:r>
      <w:proofErr w:type="spellEnd"/>
      <w:r>
        <w:t xml:space="preserve"> hat / </w:t>
      </w:r>
      <w:proofErr w:type="spellStart"/>
      <w:r>
        <w:t>fuer</w:t>
      </w:r>
      <w:proofErr w:type="spellEnd"/>
      <w:r>
        <w:t xml:space="preserve"> die </w:t>
      </w:r>
      <w:proofErr w:type="spellStart"/>
      <w:r>
        <w:t>suende</w:t>
      </w:r>
      <w:proofErr w:type="spellEnd"/>
      <w:r>
        <w:t xml:space="preserve"> </w:t>
      </w:r>
      <w:proofErr w:type="spellStart"/>
      <w:r>
        <w:t>bezale</w:t>
      </w:r>
      <w:proofErr w:type="spellEnd"/>
      <w:r>
        <w:t xml:space="preserve">: und aber einer / der selbst ein </w:t>
      </w:r>
      <w:proofErr w:type="spellStart"/>
      <w:r>
        <w:t>suender</w:t>
      </w:r>
      <w:proofErr w:type="spellEnd"/>
      <w:r>
        <w:t xml:space="preserve"> </w:t>
      </w:r>
      <w:proofErr w:type="spellStart"/>
      <w:r>
        <w:t>were</w:t>
      </w:r>
      <w:proofErr w:type="spellEnd"/>
      <w:r>
        <w:t xml:space="preserve"> / nicht </w:t>
      </w:r>
      <w:proofErr w:type="spellStart"/>
      <w:r>
        <w:t>koendte</w:t>
      </w:r>
      <w:proofErr w:type="spellEnd"/>
      <w:r>
        <w:t xml:space="preserve"> </w:t>
      </w:r>
      <w:proofErr w:type="spellStart"/>
      <w:r>
        <w:t>fuer</w:t>
      </w:r>
      <w:proofErr w:type="spellEnd"/>
      <w:r>
        <w:t xml:space="preserve"> andere </w:t>
      </w:r>
      <w:proofErr w:type="spellStart"/>
      <w:r>
        <w:t>bezalen</w:t>
      </w:r>
      <w:proofErr w:type="spellEnd"/>
      <w:r>
        <w:t xml:space="preserve">. </w:t>
      </w:r>
    </w:p>
    <w:p w14:paraId="4E61E079"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muß er zugleich </w:t>
      </w:r>
      <w:proofErr w:type="spellStart"/>
      <w:r>
        <w:t>warer</w:t>
      </w:r>
      <w:proofErr w:type="spellEnd"/>
      <w:r>
        <w:t xml:space="preserve"> Gott sein? </w:t>
      </w:r>
    </w:p>
    <w:p w14:paraId="1BED61A5" w14:textId="77777777" w:rsidR="00923C96" w:rsidRDefault="00923C96" w:rsidP="00923C96">
      <w:pPr>
        <w:pStyle w:val="StandardWeb"/>
      </w:pPr>
      <w:r>
        <w:rPr>
          <w:rStyle w:val="Hervorhebung"/>
          <w:rFonts w:eastAsiaTheme="majorEastAsia"/>
        </w:rPr>
        <w:t>Antwort.</w:t>
      </w:r>
      <w:r>
        <w:br/>
        <w:t xml:space="preserve">Daß er </w:t>
      </w:r>
      <w:proofErr w:type="spellStart"/>
      <w:r>
        <w:t>auß</w:t>
      </w:r>
      <w:proofErr w:type="spellEnd"/>
      <w:r>
        <w:t xml:space="preserve"> </w:t>
      </w:r>
      <w:proofErr w:type="spellStart"/>
      <w:r>
        <w:t>krafft</w:t>
      </w:r>
      <w:proofErr w:type="spellEnd"/>
      <w:r>
        <w:t xml:space="preserve"> seiner Gottheit / den laßt des </w:t>
      </w:r>
      <w:proofErr w:type="spellStart"/>
      <w:r>
        <w:t>zorns</w:t>
      </w:r>
      <w:proofErr w:type="spellEnd"/>
      <w:r>
        <w:t xml:space="preserve"> Gottes / an seiner </w:t>
      </w:r>
      <w:proofErr w:type="spellStart"/>
      <w:r>
        <w:t>menschheit</w:t>
      </w:r>
      <w:proofErr w:type="spellEnd"/>
      <w:r>
        <w:t xml:space="preserve"> ertragen / und uns die </w:t>
      </w:r>
      <w:proofErr w:type="spellStart"/>
      <w:r>
        <w:t>gerechtigkeit</w:t>
      </w:r>
      <w:proofErr w:type="spellEnd"/>
      <w:r>
        <w:t xml:space="preserve"> / und daß leben erwerben / und widergeben </w:t>
      </w:r>
      <w:proofErr w:type="spellStart"/>
      <w:r>
        <w:t>moechte</w:t>
      </w:r>
      <w:proofErr w:type="spellEnd"/>
      <w:r>
        <w:t xml:space="preserve">. </w:t>
      </w:r>
    </w:p>
    <w:p w14:paraId="7CC7A8B1" w14:textId="77777777" w:rsidR="00923C96" w:rsidRDefault="00923C96" w:rsidP="00923C96">
      <w:pPr>
        <w:pStyle w:val="StandardWeb"/>
      </w:pPr>
      <w:r>
        <w:rPr>
          <w:rStyle w:val="Hervorhebung"/>
          <w:rFonts w:eastAsiaTheme="majorEastAsia"/>
        </w:rPr>
        <w:t>Frag.</w:t>
      </w:r>
      <w:r>
        <w:br/>
        <w:t xml:space="preserve">Wer ist aber derselbe mittler / der zugleich </w:t>
      </w:r>
      <w:proofErr w:type="spellStart"/>
      <w:r>
        <w:t>warer</w:t>
      </w:r>
      <w:proofErr w:type="spellEnd"/>
      <w:r>
        <w:t xml:space="preserve"> Gott / und ein </w:t>
      </w:r>
      <w:proofErr w:type="spellStart"/>
      <w:r>
        <w:t>warer</w:t>
      </w:r>
      <w:proofErr w:type="spellEnd"/>
      <w:r>
        <w:t xml:space="preserve"> gerechter </w:t>
      </w:r>
      <w:proofErr w:type="spellStart"/>
      <w:r>
        <w:t>mensch</w:t>
      </w:r>
      <w:proofErr w:type="spellEnd"/>
      <w:r>
        <w:t xml:space="preserve"> ist? </w:t>
      </w:r>
    </w:p>
    <w:p w14:paraId="129F7F85" w14:textId="77777777" w:rsidR="00923C96" w:rsidRDefault="00923C96" w:rsidP="00923C96">
      <w:pPr>
        <w:pStyle w:val="StandardWeb"/>
      </w:pPr>
      <w:r>
        <w:rPr>
          <w:rStyle w:val="Hervorhebung"/>
          <w:rFonts w:eastAsiaTheme="majorEastAsia"/>
        </w:rPr>
        <w:t>Antwort.</w:t>
      </w:r>
      <w:r>
        <w:br/>
        <w:t xml:space="preserve">Unser Herr Jesus Christus / der uns zur </w:t>
      </w:r>
      <w:proofErr w:type="spellStart"/>
      <w:r>
        <w:t>volkommenen</w:t>
      </w:r>
      <w:proofErr w:type="spellEnd"/>
      <w:r>
        <w:t xml:space="preserve"> </w:t>
      </w:r>
      <w:proofErr w:type="spellStart"/>
      <w:r>
        <w:t>erloesung</w:t>
      </w:r>
      <w:proofErr w:type="spellEnd"/>
      <w:r>
        <w:t xml:space="preserve"> und </w:t>
      </w:r>
      <w:proofErr w:type="spellStart"/>
      <w:r>
        <w:t>gerechtigkeit</w:t>
      </w:r>
      <w:proofErr w:type="spellEnd"/>
      <w:r>
        <w:t xml:space="preserve"> </w:t>
      </w:r>
      <w:proofErr w:type="spellStart"/>
      <w:r>
        <w:t>geschenckt</w:t>
      </w:r>
      <w:proofErr w:type="spellEnd"/>
      <w:r>
        <w:t xml:space="preserve"> ist. </w:t>
      </w:r>
    </w:p>
    <w:p w14:paraId="0BEBD67B" w14:textId="77777777" w:rsidR="00923C96" w:rsidRDefault="00923C96" w:rsidP="00923C96">
      <w:pPr>
        <w:pStyle w:val="StandardWeb"/>
      </w:pPr>
      <w:r>
        <w:rPr>
          <w:rStyle w:val="Hervorhebung"/>
          <w:rFonts w:eastAsiaTheme="majorEastAsia"/>
        </w:rPr>
        <w:t>Frag.</w:t>
      </w:r>
      <w:r>
        <w:br/>
        <w:t xml:space="preserve">Woher </w:t>
      </w:r>
      <w:proofErr w:type="spellStart"/>
      <w:r>
        <w:t>weistu</w:t>
      </w:r>
      <w:proofErr w:type="spellEnd"/>
      <w:r>
        <w:t xml:space="preserve"> das? </w:t>
      </w:r>
    </w:p>
    <w:p w14:paraId="718FD2E5" w14:textId="77777777" w:rsidR="00923C96" w:rsidRDefault="00923C96" w:rsidP="00923C96">
      <w:pPr>
        <w:pStyle w:val="StandardWeb"/>
      </w:pPr>
      <w:r>
        <w:rPr>
          <w:rStyle w:val="Hervorhebung"/>
          <w:rFonts w:eastAsiaTheme="majorEastAsia"/>
        </w:rPr>
        <w:t>Antwort.</w:t>
      </w:r>
      <w:r>
        <w:br/>
      </w:r>
      <w:proofErr w:type="spellStart"/>
      <w:r>
        <w:t>Auß</w:t>
      </w:r>
      <w:proofErr w:type="spellEnd"/>
      <w:r>
        <w:t xml:space="preserve"> dem heiligen Evangelio / </w:t>
      </w:r>
      <w:proofErr w:type="spellStart"/>
      <w:r>
        <w:t>welchs</w:t>
      </w:r>
      <w:proofErr w:type="spellEnd"/>
      <w:r>
        <w:t xml:space="preserve"> Gott selbst </w:t>
      </w:r>
      <w:proofErr w:type="spellStart"/>
      <w:r>
        <w:t>anfenglich</w:t>
      </w:r>
      <w:proofErr w:type="spellEnd"/>
      <w:r>
        <w:t xml:space="preserve"> im </w:t>
      </w:r>
      <w:proofErr w:type="spellStart"/>
      <w:r>
        <w:t>Paradeis</w:t>
      </w:r>
      <w:proofErr w:type="spellEnd"/>
      <w:r>
        <w:t xml:space="preserve"> hat offenbaret: </w:t>
      </w:r>
      <w:proofErr w:type="spellStart"/>
      <w:r>
        <w:t>folgends</w:t>
      </w:r>
      <w:proofErr w:type="spellEnd"/>
      <w:r>
        <w:t xml:space="preserve"> durch die heilige </w:t>
      </w:r>
      <w:proofErr w:type="spellStart"/>
      <w:r>
        <w:t>Ertzveter</w:t>
      </w:r>
      <w:proofErr w:type="spellEnd"/>
      <w:r>
        <w:t xml:space="preserve"> und Propheten lassen verkündigen / und durch die </w:t>
      </w:r>
      <w:proofErr w:type="spellStart"/>
      <w:r>
        <w:t>opffer</w:t>
      </w:r>
      <w:proofErr w:type="spellEnd"/>
      <w:r>
        <w:t xml:space="preserve"> und andere </w:t>
      </w:r>
      <w:proofErr w:type="spellStart"/>
      <w:r>
        <w:t>ceremonien</w:t>
      </w:r>
      <w:proofErr w:type="spellEnd"/>
      <w:r>
        <w:t xml:space="preserve"> des </w:t>
      </w:r>
      <w:proofErr w:type="spellStart"/>
      <w:r>
        <w:t>gesetzes</w:t>
      </w:r>
      <w:proofErr w:type="spellEnd"/>
      <w:r>
        <w:t xml:space="preserve"> </w:t>
      </w:r>
      <w:proofErr w:type="spellStart"/>
      <w:r>
        <w:t>fur</w:t>
      </w:r>
      <w:proofErr w:type="spellEnd"/>
      <w:r>
        <w:t xml:space="preserve"> gebildet / Endlich aber durch seinen </w:t>
      </w:r>
      <w:proofErr w:type="spellStart"/>
      <w:r>
        <w:t>eingeliebten</w:t>
      </w:r>
      <w:proofErr w:type="spellEnd"/>
      <w:r>
        <w:t xml:space="preserve"> Son </w:t>
      </w:r>
      <w:proofErr w:type="spellStart"/>
      <w:r>
        <w:t>erfuellet</w:t>
      </w:r>
      <w:proofErr w:type="spellEnd"/>
      <w:r>
        <w:t xml:space="preserve">. </w:t>
      </w:r>
    </w:p>
    <w:p w14:paraId="359A8D75" w14:textId="77777777" w:rsidR="00923C96" w:rsidRDefault="00923C96" w:rsidP="00923C96">
      <w:pPr>
        <w:pStyle w:val="StandardWeb"/>
      </w:pPr>
      <w:r>
        <w:rPr>
          <w:rStyle w:val="Hervorhebung"/>
          <w:rFonts w:eastAsiaTheme="majorEastAsia"/>
        </w:rPr>
        <w:t>Frag.</w:t>
      </w:r>
      <w:r>
        <w:br/>
        <w:t xml:space="preserve">Werden denn alle </w:t>
      </w:r>
      <w:proofErr w:type="spellStart"/>
      <w:r>
        <w:t>menschen</w:t>
      </w:r>
      <w:proofErr w:type="spellEnd"/>
      <w:r>
        <w:t xml:space="preserve"> </w:t>
      </w:r>
      <w:proofErr w:type="spellStart"/>
      <w:r>
        <w:t>widerumb</w:t>
      </w:r>
      <w:proofErr w:type="spellEnd"/>
      <w:r>
        <w:t xml:space="preserve"> durch Christum selig / wie sie durch Adam sind verloren worden? </w:t>
      </w:r>
    </w:p>
    <w:p w14:paraId="05319B7F" w14:textId="77777777" w:rsidR="00923C96" w:rsidRDefault="00923C96" w:rsidP="00923C96">
      <w:pPr>
        <w:pStyle w:val="StandardWeb"/>
      </w:pPr>
      <w:r>
        <w:rPr>
          <w:rStyle w:val="Hervorhebung"/>
          <w:rFonts w:eastAsiaTheme="majorEastAsia"/>
        </w:rPr>
        <w:t>Antwort.</w:t>
      </w:r>
      <w:r>
        <w:br/>
        <w:t xml:space="preserve">Nein: sonder allein die </w:t>
      </w:r>
      <w:proofErr w:type="spellStart"/>
      <w:r>
        <w:t>jenigen</w:t>
      </w:r>
      <w:proofErr w:type="spellEnd"/>
      <w:r>
        <w:t xml:space="preserve"> / die durch waren glauben </w:t>
      </w:r>
      <w:proofErr w:type="spellStart"/>
      <w:r>
        <w:t>jm</w:t>
      </w:r>
      <w:proofErr w:type="spellEnd"/>
      <w:r>
        <w:t xml:space="preserve"> werden </w:t>
      </w:r>
      <w:proofErr w:type="spellStart"/>
      <w:r>
        <w:t>eingeleibet</w:t>
      </w:r>
      <w:proofErr w:type="spellEnd"/>
      <w:r>
        <w:t xml:space="preserve"> / und alle seine </w:t>
      </w:r>
      <w:proofErr w:type="spellStart"/>
      <w:r>
        <w:t>wolthaten</w:t>
      </w:r>
      <w:proofErr w:type="spellEnd"/>
      <w:r>
        <w:t xml:space="preserve"> </w:t>
      </w:r>
      <w:proofErr w:type="spellStart"/>
      <w:r>
        <w:t>annemen</w:t>
      </w:r>
      <w:proofErr w:type="spellEnd"/>
      <w:r>
        <w:t xml:space="preserve">. </w:t>
      </w:r>
    </w:p>
    <w:p w14:paraId="5B271061" w14:textId="77777777" w:rsidR="00923C96" w:rsidRDefault="00923C96" w:rsidP="00923C96">
      <w:pPr>
        <w:pStyle w:val="StandardWeb"/>
      </w:pPr>
      <w:r>
        <w:rPr>
          <w:rStyle w:val="Hervorhebung"/>
          <w:rFonts w:eastAsiaTheme="majorEastAsia"/>
        </w:rPr>
        <w:t>Frag.</w:t>
      </w:r>
      <w:r>
        <w:br/>
        <w:t xml:space="preserve">Was ist </w:t>
      </w:r>
      <w:proofErr w:type="spellStart"/>
      <w:r>
        <w:t>warer</w:t>
      </w:r>
      <w:proofErr w:type="spellEnd"/>
      <w:r>
        <w:t xml:space="preserve"> glaub? </w:t>
      </w:r>
    </w:p>
    <w:p w14:paraId="04AC50C1" w14:textId="77777777" w:rsidR="00923C96" w:rsidRDefault="00923C96" w:rsidP="00923C96">
      <w:pPr>
        <w:pStyle w:val="StandardWeb"/>
      </w:pPr>
      <w:r>
        <w:rPr>
          <w:rStyle w:val="Hervorhebung"/>
          <w:rFonts w:eastAsiaTheme="majorEastAsia"/>
        </w:rPr>
        <w:t>Antwort.</w:t>
      </w:r>
      <w:r>
        <w:br/>
        <w:t xml:space="preserve">Es ist nicht allein ein gewisse </w:t>
      </w:r>
      <w:proofErr w:type="spellStart"/>
      <w:r>
        <w:t>erkanntnuß</w:t>
      </w:r>
      <w:proofErr w:type="spellEnd"/>
      <w:r>
        <w:t xml:space="preserve"> / </w:t>
      </w:r>
      <w:proofErr w:type="spellStart"/>
      <w:r>
        <w:t>dardurch</w:t>
      </w:r>
      <w:proofErr w:type="spellEnd"/>
      <w:r>
        <w:t xml:space="preserve"> ich alles </w:t>
      </w:r>
      <w:proofErr w:type="spellStart"/>
      <w:r>
        <w:t>fuer</w:t>
      </w:r>
      <w:proofErr w:type="spellEnd"/>
      <w:r>
        <w:t xml:space="preserve"> war halte / was uns Gott in seinem </w:t>
      </w:r>
      <w:proofErr w:type="spellStart"/>
      <w:r>
        <w:t>wort</w:t>
      </w:r>
      <w:proofErr w:type="spellEnd"/>
      <w:r>
        <w:t xml:space="preserve"> hat offenbaret: sonder auch ein </w:t>
      </w:r>
      <w:proofErr w:type="spellStart"/>
      <w:r>
        <w:t>hertzliches</w:t>
      </w:r>
      <w:proofErr w:type="spellEnd"/>
      <w:r>
        <w:t xml:space="preserve"> </w:t>
      </w:r>
      <w:proofErr w:type="spellStart"/>
      <w:r>
        <w:t>vertrawen</w:t>
      </w:r>
      <w:proofErr w:type="spellEnd"/>
      <w:r>
        <w:t xml:space="preserve"> / welches der heilige Geist durchs Evangelium in mir </w:t>
      </w:r>
      <w:proofErr w:type="spellStart"/>
      <w:r>
        <w:t>würcket</w:t>
      </w:r>
      <w:proofErr w:type="spellEnd"/>
      <w:r>
        <w:t xml:space="preserve"> / daß nicht allein andern / sondern auch mir </w:t>
      </w:r>
      <w:proofErr w:type="spellStart"/>
      <w:r>
        <w:t>vergebung</w:t>
      </w:r>
      <w:proofErr w:type="spellEnd"/>
      <w:r>
        <w:t xml:space="preserve"> der Sünden / ewige </w:t>
      </w:r>
      <w:proofErr w:type="spellStart"/>
      <w:r>
        <w:t>gerechtigkeit</w:t>
      </w:r>
      <w:proofErr w:type="spellEnd"/>
      <w:r>
        <w:t xml:space="preserve"> und </w:t>
      </w:r>
      <w:proofErr w:type="spellStart"/>
      <w:r>
        <w:t>seligkeit</w:t>
      </w:r>
      <w:proofErr w:type="spellEnd"/>
      <w:r>
        <w:t xml:space="preserve"> von </w:t>
      </w:r>
      <w:proofErr w:type="spellStart"/>
      <w:r>
        <w:t>gott</w:t>
      </w:r>
      <w:proofErr w:type="spellEnd"/>
      <w:r>
        <w:t xml:space="preserve"> </w:t>
      </w:r>
      <w:proofErr w:type="spellStart"/>
      <w:r>
        <w:t>geschenckt</w:t>
      </w:r>
      <w:proofErr w:type="spellEnd"/>
      <w:r>
        <w:t xml:space="preserve"> sey / </w:t>
      </w:r>
      <w:proofErr w:type="spellStart"/>
      <w:r>
        <w:t>auß</w:t>
      </w:r>
      <w:proofErr w:type="spellEnd"/>
      <w:r>
        <w:t xml:space="preserve"> lauter </w:t>
      </w:r>
      <w:proofErr w:type="spellStart"/>
      <w:r>
        <w:t>gnaden</w:t>
      </w:r>
      <w:proofErr w:type="spellEnd"/>
      <w:r>
        <w:t xml:space="preserve"> / allein </w:t>
      </w:r>
      <w:proofErr w:type="spellStart"/>
      <w:r>
        <w:t>umb</w:t>
      </w:r>
      <w:proofErr w:type="spellEnd"/>
      <w:r>
        <w:t xml:space="preserve"> des </w:t>
      </w:r>
      <w:proofErr w:type="spellStart"/>
      <w:r>
        <w:t>verdiensts</w:t>
      </w:r>
      <w:proofErr w:type="spellEnd"/>
      <w:r>
        <w:t xml:space="preserve"> Christi willen. </w:t>
      </w:r>
    </w:p>
    <w:p w14:paraId="61A2A4B9" w14:textId="77777777" w:rsidR="00923C96" w:rsidRDefault="00923C96" w:rsidP="00923C96">
      <w:pPr>
        <w:pStyle w:val="StandardWeb"/>
      </w:pPr>
      <w:r>
        <w:rPr>
          <w:rStyle w:val="Hervorhebung"/>
          <w:rFonts w:eastAsiaTheme="majorEastAsia"/>
        </w:rPr>
        <w:t>Frag.</w:t>
      </w:r>
      <w:r>
        <w:br/>
        <w:t xml:space="preserve">Was ist aber einem Christen noth zu glauben? </w:t>
      </w:r>
    </w:p>
    <w:p w14:paraId="37963848" w14:textId="77777777" w:rsidR="00923C96" w:rsidRDefault="00923C96" w:rsidP="00923C96">
      <w:pPr>
        <w:pStyle w:val="StandardWeb"/>
      </w:pPr>
      <w:r>
        <w:rPr>
          <w:rStyle w:val="Hervorhebung"/>
          <w:rFonts w:eastAsiaTheme="majorEastAsia"/>
        </w:rPr>
        <w:t>Antwort.</w:t>
      </w:r>
      <w:r>
        <w:br/>
        <w:t xml:space="preserve">Alles was uns im Evangelio verheissen </w:t>
      </w:r>
      <w:proofErr w:type="spellStart"/>
      <w:r>
        <w:t>wirt</w:t>
      </w:r>
      <w:proofErr w:type="spellEnd"/>
      <w:r>
        <w:t xml:space="preserve"> / </w:t>
      </w:r>
      <w:proofErr w:type="spellStart"/>
      <w:r>
        <w:t>welchs</w:t>
      </w:r>
      <w:proofErr w:type="spellEnd"/>
      <w:r>
        <w:t xml:space="preserve"> uns die </w:t>
      </w:r>
      <w:proofErr w:type="spellStart"/>
      <w:r>
        <w:t>Artickel</w:t>
      </w:r>
      <w:proofErr w:type="spellEnd"/>
      <w:r>
        <w:t xml:space="preserve"> unsers </w:t>
      </w:r>
      <w:proofErr w:type="spellStart"/>
      <w:r>
        <w:t>algemeinen</w:t>
      </w:r>
      <w:proofErr w:type="spellEnd"/>
      <w:r>
        <w:t xml:space="preserve"> </w:t>
      </w:r>
      <w:proofErr w:type="spellStart"/>
      <w:r>
        <w:t>ungezweiffelten</w:t>
      </w:r>
      <w:proofErr w:type="spellEnd"/>
      <w:r>
        <w:t xml:space="preserve"> Christlichen Glaubens in </w:t>
      </w:r>
      <w:proofErr w:type="spellStart"/>
      <w:r>
        <w:t>eienr</w:t>
      </w:r>
      <w:proofErr w:type="spellEnd"/>
      <w:r>
        <w:t xml:space="preserve"> summa lehren. </w:t>
      </w:r>
    </w:p>
    <w:p w14:paraId="18F9EB4A" w14:textId="77777777" w:rsidR="00923C96" w:rsidRDefault="00923C96" w:rsidP="00923C96">
      <w:pPr>
        <w:pStyle w:val="StandardWeb"/>
      </w:pPr>
      <w:r>
        <w:rPr>
          <w:rStyle w:val="Hervorhebung"/>
          <w:rFonts w:eastAsiaTheme="majorEastAsia"/>
        </w:rPr>
        <w:t>Frag.</w:t>
      </w:r>
      <w:r>
        <w:br/>
        <w:t xml:space="preserve">Wie lauten dieselben? </w:t>
      </w:r>
    </w:p>
    <w:p w14:paraId="46C43426" w14:textId="77777777" w:rsidR="00923C96" w:rsidRDefault="00923C96" w:rsidP="00923C96">
      <w:pPr>
        <w:pStyle w:val="StandardWeb"/>
      </w:pPr>
      <w:r>
        <w:rPr>
          <w:rStyle w:val="Hervorhebung"/>
          <w:rFonts w:eastAsiaTheme="majorEastAsia"/>
        </w:rPr>
        <w:t>Antwort.</w:t>
      </w:r>
      <w:r>
        <w:br/>
      </w:r>
      <w:r>
        <w:rPr>
          <w:rStyle w:val="Fett"/>
          <w:rFonts w:eastAsiaTheme="majorEastAsia"/>
        </w:rPr>
        <w:t xml:space="preserve">Ich glaub in Gott Vater / den </w:t>
      </w:r>
      <w:proofErr w:type="spellStart"/>
      <w:r>
        <w:rPr>
          <w:rStyle w:val="Fett"/>
          <w:rFonts w:eastAsiaTheme="majorEastAsia"/>
        </w:rPr>
        <w:t>allmechtigen</w:t>
      </w:r>
      <w:proofErr w:type="spellEnd"/>
      <w:r>
        <w:rPr>
          <w:rStyle w:val="Fett"/>
          <w:rFonts w:eastAsiaTheme="majorEastAsia"/>
        </w:rPr>
        <w:t xml:space="preserve"> / </w:t>
      </w:r>
      <w:proofErr w:type="spellStart"/>
      <w:r>
        <w:rPr>
          <w:rStyle w:val="Fett"/>
          <w:rFonts w:eastAsiaTheme="majorEastAsia"/>
        </w:rPr>
        <w:t>Schoepffer</w:t>
      </w:r>
      <w:proofErr w:type="spellEnd"/>
      <w:r>
        <w:rPr>
          <w:rStyle w:val="Fett"/>
          <w:rFonts w:eastAsiaTheme="majorEastAsia"/>
        </w:rPr>
        <w:t xml:space="preserve"> </w:t>
      </w:r>
      <w:proofErr w:type="spellStart"/>
      <w:r>
        <w:rPr>
          <w:rStyle w:val="Fett"/>
          <w:rFonts w:eastAsiaTheme="majorEastAsia"/>
        </w:rPr>
        <w:t>himmels</w:t>
      </w:r>
      <w:proofErr w:type="spellEnd"/>
      <w:r>
        <w:rPr>
          <w:rStyle w:val="Fett"/>
          <w:rFonts w:eastAsiaTheme="majorEastAsia"/>
        </w:rPr>
        <w:t xml:space="preserve"> und der erden. Und in Jesum Christum / seinen eingebornen Son unsern Herrn / der empfangen ist von dem heiligen Geist / geboren </w:t>
      </w:r>
      <w:proofErr w:type="spellStart"/>
      <w:r>
        <w:rPr>
          <w:rStyle w:val="Fett"/>
          <w:rFonts w:eastAsiaTheme="majorEastAsia"/>
        </w:rPr>
        <w:t>auß</w:t>
      </w:r>
      <w:proofErr w:type="spellEnd"/>
      <w:r>
        <w:rPr>
          <w:rStyle w:val="Fett"/>
          <w:rFonts w:eastAsiaTheme="majorEastAsia"/>
        </w:rPr>
        <w:t xml:space="preserve"> Maria der </w:t>
      </w:r>
      <w:proofErr w:type="spellStart"/>
      <w:r>
        <w:rPr>
          <w:rStyle w:val="Fett"/>
          <w:rFonts w:eastAsiaTheme="majorEastAsia"/>
        </w:rPr>
        <w:t>Jungfrawen</w:t>
      </w:r>
      <w:proofErr w:type="spellEnd"/>
      <w:r>
        <w:rPr>
          <w:rStyle w:val="Fett"/>
          <w:rFonts w:eastAsiaTheme="majorEastAsia"/>
        </w:rPr>
        <w:t xml:space="preserve"> / gelitten </w:t>
      </w:r>
      <w:proofErr w:type="spellStart"/>
      <w:r>
        <w:rPr>
          <w:rStyle w:val="Fett"/>
          <w:rFonts w:eastAsiaTheme="majorEastAsia"/>
        </w:rPr>
        <w:t>under</w:t>
      </w:r>
      <w:proofErr w:type="spellEnd"/>
      <w:r>
        <w:rPr>
          <w:rStyle w:val="Fett"/>
          <w:rFonts w:eastAsiaTheme="majorEastAsia"/>
        </w:rPr>
        <w:t xml:space="preserve"> Pontio Pilato / gecreutziget / gestorben und begraben / abgestiegen zu der Hellen / am dritten tage wider </w:t>
      </w:r>
      <w:proofErr w:type="spellStart"/>
      <w:r>
        <w:rPr>
          <w:rStyle w:val="Fett"/>
          <w:rFonts w:eastAsiaTheme="majorEastAsia"/>
        </w:rPr>
        <w:t>aufferstanden</w:t>
      </w:r>
      <w:proofErr w:type="spellEnd"/>
      <w:r>
        <w:rPr>
          <w:rStyle w:val="Fett"/>
          <w:rFonts w:eastAsiaTheme="majorEastAsia"/>
        </w:rPr>
        <w:t xml:space="preserve"> von den todten / </w:t>
      </w:r>
      <w:proofErr w:type="spellStart"/>
      <w:r>
        <w:rPr>
          <w:rStyle w:val="Fett"/>
          <w:rFonts w:eastAsiaTheme="majorEastAsia"/>
        </w:rPr>
        <w:t>auffgefaren</w:t>
      </w:r>
      <w:proofErr w:type="spellEnd"/>
      <w:r>
        <w:rPr>
          <w:rStyle w:val="Fett"/>
          <w:rFonts w:eastAsiaTheme="majorEastAsia"/>
        </w:rPr>
        <w:t xml:space="preserve"> gen Himmel / sitzet zu der Rechten Gottes des </w:t>
      </w:r>
      <w:proofErr w:type="spellStart"/>
      <w:r>
        <w:rPr>
          <w:rStyle w:val="Fett"/>
          <w:rFonts w:eastAsiaTheme="majorEastAsia"/>
        </w:rPr>
        <w:t>allmechtigen</w:t>
      </w:r>
      <w:proofErr w:type="spellEnd"/>
      <w:r>
        <w:rPr>
          <w:rStyle w:val="Fett"/>
          <w:rFonts w:eastAsiaTheme="majorEastAsia"/>
        </w:rPr>
        <w:t xml:space="preserve"> Vaters / von dannen er </w:t>
      </w:r>
      <w:proofErr w:type="spellStart"/>
      <w:r>
        <w:rPr>
          <w:rStyle w:val="Fett"/>
          <w:rFonts w:eastAsiaTheme="majorEastAsia"/>
        </w:rPr>
        <w:t>komen</w:t>
      </w:r>
      <w:proofErr w:type="spellEnd"/>
      <w:r>
        <w:rPr>
          <w:rStyle w:val="Fett"/>
          <w:rFonts w:eastAsiaTheme="majorEastAsia"/>
        </w:rPr>
        <w:t xml:space="preserve"> wird / zu richten die lebendigen und die todten. Ich glaub in den heiligen Geist / eine heilige allgemeine Christliche Kirche / die gemeinschafft der Heiligen / </w:t>
      </w:r>
      <w:proofErr w:type="spellStart"/>
      <w:r>
        <w:rPr>
          <w:rStyle w:val="Fett"/>
          <w:rFonts w:eastAsiaTheme="majorEastAsia"/>
        </w:rPr>
        <w:t>vergebung</w:t>
      </w:r>
      <w:proofErr w:type="spellEnd"/>
      <w:r>
        <w:rPr>
          <w:rStyle w:val="Fett"/>
          <w:rFonts w:eastAsiaTheme="majorEastAsia"/>
        </w:rPr>
        <w:t xml:space="preserve"> der </w:t>
      </w:r>
      <w:proofErr w:type="spellStart"/>
      <w:r>
        <w:rPr>
          <w:rStyle w:val="Fett"/>
          <w:rFonts w:eastAsiaTheme="majorEastAsia"/>
        </w:rPr>
        <w:t>suenden</w:t>
      </w:r>
      <w:proofErr w:type="spellEnd"/>
      <w:r>
        <w:rPr>
          <w:rStyle w:val="Fett"/>
          <w:rFonts w:eastAsiaTheme="majorEastAsia"/>
        </w:rPr>
        <w:t xml:space="preserve"> / </w:t>
      </w:r>
      <w:proofErr w:type="spellStart"/>
      <w:r>
        <w:rPr>
          <w:rStyle w:val="Fett"/>
          <w:rFonts w:eastAsiaTheme="majorEastAsia"/>
        </w:rPr>
        <w:t>aufferstehung</w:t>
      </w:r>
      <w:proofErr w:type="spellEnd"/>
      <w:r>
        <w:rPr>
          <w:rStyle w:val="Fett"/>
          <w:rFonts w:eastAsiaTheme="majorEastAsia"/>
        </w:rPr>
        <w:t xml:space="preserve"> des </w:t>
      </w:r>
      <w:proofErr w:type="spellStart"/>
      <w:r>
        <w:rPr>
          <w:rStyle w:val="Fett"/>
          <w:rFonts w:eastAsiaTheme="majorEastAsia"/>
        </w:rPr>
        <w:t>fleisches</w:t>
      </w:r>
      <w:proofErr w:type="spellEnd"/>
      <w:r>
        <w:rPr>
          <w:rStyle w:val="Fett"/>
          <w:rFonts w:eastAsiaTheme="majorEastAsia"/>
        </w:rPr>
        <w:t xml:space="preserve"> / und ein </w:t>
      </w:r>
      <w:proofErr w:type="spellStart"/>
      <w:r>
        <w:rPr>
          <w:rStyle w:val="Fett"/>
          <w:rFonts w:eastAsiaTheme="majorEastAsia"/>
        </w:rPr>
        <w:t>ewigs</w:t>
      </w:r>
      <w:proofErr w:type="spellEnd"/>
      <w:r>
        <w:rPr>
          <w:rStyle w:val="Fett"/>
          <w:rFonts w:eastAsiaTheme="majorEastAsia"/>
        </w:rPr>
        <w:t xml:space="preserve"> leben.</w:t>
      </w:r>
      <w:r>
        <w:t xml:space="preserve"> </w:t>
      </w:r>
    </w:p>
    <w:p w14:paraId="70116D78" w14:textId="77777777" w:rsidR="00923C96" w:rsidRDefault="00923C96" w:rsidP="00923C96">
      <w:pPr>
        <w:pStyle w:val="StandardWeb"/>
      </w:pPr>
      <w:r>
        <w:rPr>
          <w:rStyle w:val="Hervorhebung"/>
          <w:rFonts w:eastAsiaTheme="majorEastAsia"/>
        </w:rPr>
        <w:t>Frag.</w:t>
      </w:r>
      <w:r>
        <w:br/>
        <w:t xml:space="preserve">Wie werden diese </w:t>
      </w:r>
      <w:proofErr w:type="spellStart"/>
      <w:r>
        <w:t>Artickel</w:t>
      </w:r>
      <w:proofErr w:type="spellEnd"/>
      <w:r>
        <w:t xml:space="preserve"> abgetheilt? </w:t>
      </w:r>
    </w:p>
    <w:p w14:paraId="67A1825D" w14:textId="77777777" w:rsidR="00923C96" w:rsidRDefault="00923C96" w:rsidP="00923C96">
      <w:pPr>
        <w:pStyle w:val="StandardWeb"/>
      </w:pPr>
      <w:r>
        <w:rPr>
          <w:rStyle w:val="Hervorhebung"/>
          <w:rFonts w:eastAsiaTheme="majorEastAsia"/>
        </w:rPr>
        <w:t>Antwort.</w:t>
      </w:r>
      <w:r>
        <w:br/>
        <w:t xml:space="preserve">In </w:t>
      </w:r>
      <w:proofErr w:type="spellStart"/>
      <w:r>
        <w:t>drey</w:t>
      </w:r>
      <w:proofErr w:type="spellEnd"/>
      <w:r>
        <w:t xml:space="preserve"> </w:t>
      </w:r>
      <w:proofErr w:type="spellStart"/>
      <w:r>
        <w:t>theil</w:t>
      </w:r>
      <w:proofErr w:type="spellEnd"/>
      <w:r>
        <w:t xml:space="preserve">. Der erst ist von Gott dem Vater / und unser </w:t>
      </w:r>
      <w:proofErr w:type="spellStart"/>
      <w:r>
        <w:t>erschoepffung</w:t>
      </w:r>
      <w:proofErr w:type="spellEnd"/>
      <w:r>
        <w:t xml:space="preserve">. Der ander von Gott dem Son / und unser </w:t>
      </w:r>
      <w:proofErr w:type="spellStart"/>
      <w:r>
        <w:t>erloesung</w:t>
      </w:r>
      <w:proofErr w:type="spellEnd"/>
      <w:r>
        <w:t xml:space="preserve">. Der dritt von Gott dem heiligen Geist / und unser Heiligung. </w:t>
      </w:r>
    </w:p>
    <w:p w14:paraId="3A1307AC" w14:textId="77777777" w:rsidR="00923C96" w:rsidRDefault="00923C96" w:rsidP="00923C96">
      <w:pPr>
        <w:pStyle w:val="StandardWeb"/>
      </w:pPr>
      <w:r>
        <w:rPr>
          <w:rStyle w:val="Hervorhebung"/>
          <w:rFonts w:eastAsiaTheme="majorEastAsia"/>
        </w:rPr>
        <w:t>Frag.</w:t>
      </w:r>
      <w:r>
        <w:br/>
        <w:t xml:space="preserve">Dieweil nur ein einig </w:t>
      </w:r>
      <w:proofErr w:type="spellStart"/>
      <w:r>
        <w:t>Goettlich</w:t>
      </w:r>
      <w:proofErr w:type="spellEnd"/>
      <w:r>
        <w:t xml:space="preserve"> wesen ist: </w:t>
      </w:r>
      <w:proofErr w:type="spellStart"/>
      <w:r>
        <w:t>warumb</w:t>
      </w:r>
      <w:proofErr w:type="spellEnd"/>
      <w:r>
        <w:t xml:space="preserve"> </w:t>
      </w:r>
      <w:proofErr w:type="spellStart"/>
      <w:r>
        <w:t>nennestu</w:t>
      </w:r>
      <w:proofErr w:type="spellEnd"/>
      <w:r>
        <w:t xml:space="preserve"> </w:t>
      </w:r>
      <w:proofErr w:type="spellStart"/>
      <w:r>
        <w:t>drey</w:t>
      </w:r>
      <w:proofErr w:type="spellEnd"/>
      <w:r>
        <w:t xml:space="preserve"> / den Vater / Son und heiligen Geist? </w:t>
      </w:r>
    </w:p>
    <w:p w14:paraId="071A1BD1" w14:textId="77777777" w:rsidR="00923C96" w:rsidRDefault="00923C96" w:rsidP="00923C96">
      <w:pPr>
        <w:pStyle w:val="StandardWeb"/>
      </w:pPr>
      <w:r>
        <w:rPr>
          <w:rStyle w:val="Hervorhebung"/>
          <w:rFonts w:eastAsiaTheme="majorEastAsia"/>
        </w:rPr>
        <w:t>Antwort.</w:t>
      </w:r>
      <w:r>
        <w:br/>
      </w:r>
      <w:proofErr w:type="spellStart"/>
      <w:r>
        <w:t>Darumb</w:t>
      </w:r>
      <w:proofErr w:type="spellEnd"/>
      <w:r>
        <w:t xml:space="preserve"> daß sich Gott also in seinem </w:t>
      </w:r>
      <w:proofErr w:type="spellStart"/>
      <w:r>
        <w:t>wort</w:t>
      </w:r>
      <w:proofErr w:type="spellEnd"/>
      <w:r>
        <w:t xml:space="preserve"> geoffenbaret hat / daß diese </w:t>
      </w:r>
      <w:proofErr w:type="spellStart"/>
      <w:r>
        <w:t>drey</w:t>
      </w:r>
      <w:proofErr w:type="spellEnd"/>
      <w:r>
        <w:t xml:space="preserve"> </w:t>
      </w:r>
      <w:proofErr w:type="spellStart"/>
      <w:r>
        <w:t>underschiedliche</w:t>
      </w:r>
      <w:proofErr w:type="spellEnd"/>
      <w:r>
        <w:t xml:space="preserve"> Personen / der einig </w:t>
      </w:r>
      <w:proofErr w:type="spellStart"/>
      <w:r>
        <w:t>warhafftig</w:t>
      </w:r>
      <w:proofErr w:type="spellEnd"/>
      <w:r>
        <w:t xml:space="preserve"> ewig Gott </w:t>
      </w:r>
      <w:proofErr w:type="spellStart"/>
      <w:r>
        <w:t>seind</w:t>
      </w:r>
      <w:proofErr w:type="spellEnd"/>
      <w:r>
        <w:t xml:space="preserve">. </w:t>
      </w:r>
    </w:p>
    <w:p w14:paraId="0FA9DB99" w14:textId="77777777" w:rsidR="00923C96" w:rsidRDefault="00923C96" w:rsidP="00923C96">
      <w:pPr>
        <w:pStyle w:val="berschrift3"/>
      </w:pPr>
      <w:r>
        <w:t>Von Gott dem Vater.</w:t>
      </w:r>
    </w:p>
    <w:p w14:paraId="025A38AE" w14:textId="77777777" w:rsidR="00923C96" w:rsidRDefault="00923C96" w:rsidP="00923C96">
      <w:pPr>
        <w:pStyle w:val="StandardWeb"/>
      </w:pPr>
      <w:r>
        <w:rPr>
          <w:rStyle w:val="Hervorhebung"/>
          <w:rFonts w:eastAsiaTheme="majorEastAsia"/>
        </w:rPr>
        <w:t>Frag.</w:t>
      </w:r>
      <w:r>
        <w:br/>
        <w:t xml:space="preserve">Was </w:t>
      </w:r>
      <w:proofErr w:type="spellStart"/>
      <w:r>
        <w:t>glaubestu</w:t>
      </w:r>
      <w:proofErr w:type="spellEnd"/>
      <w:r>
        <w:t xml:space="preserve"> / wenn du sprichst / Ich glaub in Gott Vater / den </w:t>
      </w:r>
      <w:proofErr w:type="spellStart"/>
      <w:r>
        <w:t>allmechtigen</w:t>
      </w:r>
      <w:proofErr w:type="spellEnd"/>
      <w:r>
        <w:t xml:space="preserve"> / </w:t>
      </w:r>
      <w:proofErr w:type="spellStart"/>
      <w:r>
        <w:t>Schoepffer</w:t>
      </w:r>
      <w:proofErr w:type="spellEnd"/>
      <w:r>
        <w:t xml:space="preserve"> </w:t>
      </w:r>
      <w:proofErr w:type="spellStart"/>
      <w:r>
        <w:t>himmels</w:t>
      </w:r>
      <w:proofErr w:type="spellEnd"/>
      <w:r>
        <w:t xml:space="preserve"> und der erden? </w:t>
      </w:r>
    </w:p>
    <w:p w14:paraId="5A3D123F" w14:textId="77777777" w:rsidR="00923C96" w:rsidRDefault="00923C96" w:rsidP="00923C96">
      <w:pPr>
        <w:pStyle w:val="StandardWeb"/>
      </w:pPr>
      <w:r>
        <w:rPr>
          <w:rStyle w:val="Hervorhebung"/>
          <w:rFonts w:eastAsiaTheme="majorEastAsia"/>
        </w:rPr>
        <w:t>Antwort.</w:t>
      </w:r>
      <w:r>
        <w:br/>
        <w:t xml:space="preserve">Daß der ewig Vater unser Herrn Jesu Christi / der Himmel und Erden </w:t>
      </w:r>
      <w:proofErr w:type="spellStart"/>
      <w:r>
        <w:t>sampt</w:t>
      </w:r>
      <w:proofErr w:type="spellEnd"/>
      <w:r>
        <w:t xml:space="preserve"> allem was drinnen ist / </w:t>
      </w:r>
      <w:proofErr w:type="spellStart"/>
      <w:r>
        <w:t>auß</w:t>
      </w:r>
      <w:proofErr w:type="spellEnd"/>
      <w:r>
        <w:t xml:space="preserve"> nichts erschaffen / auch dieselbigen noch durch seinen ewigen that und </w:t>
      </w:r>
      <w:proofErr w:type="spellStart"/>
      <w:r>
        <w:t>fürsehung</w:t>
      </w:r>
      <w:proofErr w:type="spellEnd"/>
      <w:r>
        <w:t xml:space="preserve"> </w:t>
      </w:r>
      <w:proofErr w:type="spellStart"/>
      <w:r>
        <w:t>erhelt</w:t>
      </w:r>
      <w:proofErr w:type="spellEnd"/>
      <w:r>
        <w:t xml:space="preserve"> und regieret: </w:t>
      </w:r>
      <w:proofErr w:type="spellStart"/>
      <w:r>
        <w:t>umb</w:t>
      </w:r>
      <w:proofErr w:type="spellEnd"/>
      <w:r>
        <w:t xml:space="preserve"> seines </w:t>
      </w:r>
      <w:proofErr w:type="spellStart"/>
      <w:r>
        <w:t>Sons</w:t>
      </w:r>
      <w:proofErr w:type="spellEnd"/>
      <w:r>
        <w:t xml:space="preserve"> Christi willen / mein Gott und mein Vater sey / </w:t>
      </w:r>
      <w:proofErr w:type="spellStart"/>
      <w:r>
        <w:t>auff</w:t>
      </w:r>
      <w:proofErr w:type="spellEnd"/>
      <w:r>
        <w:t xml:space="preserve"> welchen ich also </w:t>
      </w:r>
      <w:proofErr w:type="spellStart"/>
      <w:r>
        <w:t>vertrawe</w:t>
      </w:r>
      <w:proofErr w:type="spellEnd"/>
      <w:r>
        <w:t xml:space="preserve"> / daß ich nicht </w:t>
      </w:r>
      <w:proofErr w:type="spellStart"/>
      <w:r>
        <w:t>zweiffel</w:t>
      </w:r>
      <w:proofErr w:type="spellEnd"/>
      <w:r>
        <w:t xml:space="preserve"> / er werde mich mit aller </w:t>
      </w:r>
      <w:proofErr w:type="spellStart"/>
      <w:r>
        <w:t>notdurfft</w:t>
      </w:r>
      <w:proofErr w:type="spellEnd"/>
      <w:r>
        <w:t xml:space="preserve"> </w:t>
      </w:r>
      <w:proofErr w:type="spellStart"/>
      <w:r>
        <w:t>leibs</w:t>
      </w:r>
      <w:proofErr w:type="spellEnd"/>
      <w:r>
        <w:t xml:space="preserve"> und der </w:t>
      </w:r>
      <w:proofErr w:type="spellStart"/>
      <w:r>
        <w:t>seelen</w:t>
      </w:r>
      <w:proofErr w:type="spellEnd"/>
      <w:r>
        <w:t xml:space="preserve"> versorgen / auch alles </w:t>
      </w:r>
      <w:proofErr w:type="spellStart"/>
      <w:r>
        <w:t>ubel</w:t>
      </w:r>
      <w:proofErr w:type="spellEnd"/>
      <w:r>
        <w:t xml:space="preserve"> / so er mir in diesem </w:t>
      </w:r>
      <w:proofErr w:type="spellStart"/>
      <w:r>
        <w:t>jamerthal</w:t>
      </w:r>
      <w:proofErr w:type="spellEnd"/>
      <w:r>
        <w:t xml:space="preserve"> zuschicket / mir zu gut wenden: dieweil ers thun </w:t>
      </w:r>
      <w:proofErr w:type="spellStart"/>
      <w:r>
        <w:t>kan</w:t>
      </w:r>
      <w:proofErr w:type="spellEnd"/>
      <w:r>
        <w:t xml:space="preserve"> / als ein </w:t>
      </w:r>
      <w:proofErr w:type="spellStart"/>
      <w:r>
        <w:t>almechtiger</w:t>
      </w:r>
      <w:proofErr w:type="spellEnd"/>
      <w:r>
        <w:t xml:space="preserve"> Gott: und auch thun </w:t>
      </w:r>
      <w:proofErr w:type="spellStart"/>
      <w:r>
        <w:t>wil</w:t>
      </w:r>
      <w:proofErr w:type="spellEnd"/>
      <w:r>
        <w:t xml:space="preserve"> als ein </w:t>
      </w:r>
      <w:proofErr w:type="spellStart"/>
      <w:r>
        <w:t>getrewer</w:t>
      </w:r>
      <w:proofErr w:type="spellEnd"/>
      <w:r>
        <w:t xml:space="preserve"> Vater. </w:t>
      </w:r>
    </w:p>
    <w:p w14:paraId="73F1ED14" w14:textId="77777777" w:rsidR="00923C96" w:rsidRDefault="00923C96" w:rsidP="00923C96">
      <w:pPr>
        <w:pStyle w:val="StandardWeb"/>
      </w:pPr>
      <w:r>
        <w:rPr>
          <w:rStyle w:val="Hervorhebung"/>
          <w:rFonts w:eastAsiaTheme="majorEastAsia"/>
        </w:rPr>
        <w:t>Frag.</w:t>
      </w:r>
      <w:r>
        <w:br/>
        <w:t xml:space="preserve">Was </w:t>
      </w:r>
      <w:proofErr w:type="spellStart"/>
      <w:r>
        <w:t>verstehestu</w:t>
      </w:r>
      <w:proofErr w:type="spellEnd"/>
      <w:r>
        <w:t xml:space="preserve"> durch die </w:t>
      </w:r>
      <w:proofErr w:type="spellStart"/>
      <w:r>
        <w:t>fuersehung</w:t>
      </w:r>
      <w:proofErr w:type="spellEnd"/>
      <w:r>
        <w:t xml:space="preserve"> Gottes? </w:t>
      </w:r>
    </w:p>
    <w:p w14:paraId="23210237" w14:textId="77777777" w:rsidR="00923C96" w:rsidRDefault="00923C96" w:rsidP="00923C96">
      <w:pPr>
        <w:pStyle w:val="StandardWeb"/>
      </w:pPr>
      <w:r>
        <w:rPr>
          <w:rStyle w:val="Hervorhebung"/>
          <w:rFonts w:eastAsiaTheme="majorEastAsia"/>
        </w:rPr>
        <w:t>Antwort.</w:t>
      </w:r>
      <w:r>
        <w:br/>
        <w:t xml:space="preserve">Die </w:t>
      </w:r>
      <w:proofErr w:type="spellStart"/>
      <w:r>
        <w:t>allmechtige</w:t>
      </w:r>
      <w:proofErr w:type="spellEnd"/>
      <w:r>
        <w:t xml:space="preserve"> und gegenwertige </w:t>
      </w:r>
      <w:proofErr w:type="spellStart"/>
      <w:r>
        <w:t>krafft</w:t>
      </w:r>
      <w:proofErr w:type="spellEnd"/>
      <w:r>
        <w:t xml:space="preserve"> Gottes / durch welche er </w:t>
      </w:r>
      <w:proofErr w:type="spellStart"/>
      <w:r>
        <w:t>himmel</w:t>
      </w:r>
      <w:proofErr w:type="spellEnd"/>
      <w:r>
        <w:t xml:space="preserve"> und erde / </w:t>
      </w:r>
      <w:proofErr w:type="spellStart"/>
      <w:r>
        <w:t>sampt</w:t>
      </w:r>
      <w:proofErr w:type="spellEnd"/>
      <w:r>
        <w:t xml:space="preserve"> allen Creaturen / gleich als mit seiner </w:t>
      </w:r>
      <w:proofErr w:type="spellStart"/>
      <w:r>
        <w:t>hand</w:t>
      </w:r>
      <w:proofErr w:type="spellEnd"/>
      <w:r>
        <w:t xml:space="preserve"> noch </w:t>
      </w:r>
      <w:proofErr w:type="spellStart"/>
      <w:r>
        <w:t>erhelt</w:t>
      </w:r>
      <w:proofErr w:type="spellEnd"/>
      <w:r>
        <w:t xml:space="preserve"> / und also regiert / daß </w:t>
      </w:r>
      <w:proofErr w:type="spellStart"/>
      <w:r>
        <w:t>laub</w:t>
      </w:r>
      <w:proofErr w:type="spellEnd"/>
      <w:r>
        <w:t xml:space="preserve"> und </w:t>
      </w:r>
      <w:proofErr w:type="spellStart"/>
      <w:r>
        <w:t>graß</w:t>
      </w:r>
      <w:proofErr w:type="spellEnd"/>
      <w:r>
        <w:t xml:space="preserve"> / regen und dürre / fruchtbare und unfruchtbare </w:t>
      </w:r>
      <w:proofErr w:type="spellStart"/>
      <w:r>
        <w:t>jar</w:t>
      </w:r>
      <w:proofErr w:type="spellEnd"/>
      <w:r>
        <w:t xml:space="preserve"> / essen und </w:t>
      </w:r>
      <w:proofErr w:type="spellStart"/>
      <w:r>
        <w:t>trincken</w:t>
      </w:r>
      <w:proofErr w:type="spellEnd"/>
      <w:r>
        <w:t xml:space="preserve"> / </w:t>
      </w:r>
      <w:proofErr w:type="spellStart"/>
      <w:r>
        <w:t>gesundheit</w:t>
      </w:r>
      <w:proofErr w:type="spellEnd"/>
      <w:r>
        <w:t xml:space="preserve"> und </w:t>
      </w:r>
      <w:proofErr w:type="spellStart"/>
      <w:r>
        <w:t>kranckheit</w:t>
      </w:r>
      <w:proofErr w:type="spellEnd"/>
      <w:r>
        <w:t xml:space="preserve"> / </w:t>
      </w:r>
      <w:proofErr w:type="spellStart"/>
      <w:r>
        <w:t>reichthumb</w:t>
      </w:r>
      <w:proofErr w:type="spellEnd"/>
      <w:r>
        <w:t xml:space="preserve"> und </w:t>
      </w:r>
      <w:proofErr w:type="spellStart"/>
      <w:r>
        <w:t>armuth</w:t>
      </w:r>
      <w:proofErr w:type="spellEnd"/>
      <w:r>
        <w:t xml:space="preserve"> / und alles / nicht ohne </w:t>
      </w:r>
      <w:proofErr w:type="spellStart"/>
      <w:r>
        <w:t>gefehr</w:t>
      </w:r>
      <w:proofErr w:type="spellEnd"/>
      <w:r>
        <w:t xml:space="preserve"> / sonder von seiner väterlichen </w:t>
      </w:r>
      <w:proofErr w:type="spellStart"/>
      <w:r>
        <w:t>hand</w:t>
      </w:r>
      <w:proofErr w:type="spellEnd"/>
      <w:r>
        <w:t xml:space="preserve"> uns zukomme. </w:t>
      </w:r>
    </w:p>
    <w:p w14:paraId="445ECBD3" w14:textId="77777777" w:rsidR="00923C96" w:rsidRDefault="00923C96" w:rsidP="00923C96">
      <w:pPr>
        <w:pStyle w:val="StandardWeb"/>
      </w:pPr>
      <w:r>
        <w:rPr>
          <w:rStyle w:val="Hervorhebung"/>
          <w:rFonts w:eastAsiaTheme="majorEastAsia"/>
        </w:rPr>
        <w:t>Frag.</w:t>
      </w:r>
      <w:r>
        <w:br/>
        <w:t xml:space="preserve">Was </w:t>
      </w:r>
      <w:proofErr w:type="spellStart"/>
      <w:r>
        <w:t>fuer</w:t>
      </w:r>
      <w:proofErr w:type="spellEnd"/>
      <w:r>
        <w:t xml:space="preserve"> nutz bekommen wir </w:t>
      </w:r>
      <w:proofErr w:type="spellStart"/>
      <w:r>
        <w:t>auß</w:t>
      </w:r>
      <w:proofErr w:type="spellEnd"/>
      <w:r>
        <w:t xml:space="preserve"> </w:t>
      </w:r>
      <w:proofErr w:type="spellStart"/>
      <w:r>
        <w:t>erkanntnuß</w:t>
      </w:r>
      <w:proofErr w:type="spellEnd"/>
      <w:r>
        <w:t xml:space="preserve"> der </w:t>
      </w:r>
      <w:proofErr w:type="spellStart"/>
      <w:r>
        <w:t>schoepffung</w:t>
      </w:r>
      <w:proofErr w:type="spellEnd"/>
      <w:r>
        <w:t xml:space="preserve"> und </w:t>
      </w:r>
      <w:proofErr w:type="spellStart"/>
      <w:r>
        <w:t>fürsehung</w:t>
      </w:r>
      <w:proofErr w:type="spellEnd"/>
      <w:r>
        <w:t xml:space="preserve"> Gottes? </w:t>
      </w:r>
    </w:p>
    <w:p w14:paraId="03BE4150" w14:textId="77777777" w:rsidR="00923C96" w:rsidRDefault="00923C96" w:rsidP="00923C96">
      <w:pPr>
        <w:pStyle w:val="StandardWeb"/>
      </w:pPr>
      <w:r>
        <w:rPr>
          <w:rStyle w:val="Hervorhebung"/>
          <w:rFonts w:eastAsiaTheme="majorEastAsia"/>
        </w:rPr>
        <w:t>Antwort.</w:t>
      </w:r>
      <w:r>
        <w:br/>
        <w:t xml:space="preserve">Daß wir in aller </w:t>
      </w:r>
      <w:proofErr w:type="spellStart"/>
      <w:r>
        <w:t>widerwertigkeit</w:t>
      </w:r>
      <w:proofErr w:type="spellEnd"/>
      <w:r>
        <w:t xml:space="preserve"> </w:t>
      </w:r>
      <w:proofErr w:type="spellStart"/>
      <w:r>
        <w:t>gedultig</w:t>
      </w:r>
      <w:proofErr w:type="spellEnd"/>
      <w:r>
        <w:t xml:space="preserve"> / in </w:t>
      </w:r>
      <w:proofErr w:type="spellStart"/>
      <w:r>
        <w:t>glueckseligkeit</w:t>
      </w:r>
      <w:proofErr w:type="spellEnd"/>
      <w:r>
        <w:t xml:space="preserve"> </w:t>
      </w:r>
      <w:proofErr w:type="spellStart"/>
      <w:r>
        <w:t>danckbar</w:t>
      </w:r>
      <w:proofErr w:type="spellEnd"/>
      <w:r>
        <w:t xml:space="preserve"> / und </w:t>
      </w:r>
      <w:proofErr w:type="spellStart"/>
      <w:r>
        <w:t>auffs</w:t>
      </w:r>
      <w:proofErr w:type="spellEnd"/>
      <w:r>
        <w:t xml:space="preserve"> </w:t>
      </w:r>
      <w:proofErr w:type="spellStart"/>
      <w:r>
        <w:t>zukünfftig</w:t>
      </w:r>
      <w:proofErr w:type="spellEnd"/>
      <w:r>
        <w:t xml:space="preserve"> guter </w:t>
      </w:r>
      <w:proofErr w:type="spellStart"/>
      <w:r>
        <w:t>zuversicht</w:t>
      </w:r>
      <w:proofErr w:type="spellEnd"/>
      <w:r>
        <w:t xml:space="preserve"> zu unserm </w:t>
      </w:r>
      <w:proofErr w:type="spellStart"/>
      <w:r>
        <w:t>getrewen</w:t>
      </w:r>
      <w:proofErr w:type="spellEnd"/>
      <w:r>
        <w:t xml:space="preserve"> Gott und Vater sein sollen / daß uns keine Creatur von seiner liebe scheiden wird / dieweil alle Creaturen also in seiner </w:t>
      </w:r>
      <w:proofErr w:type="spellStart"/>
      <w:r>
        <w:t>hand</w:t>
      </w:r>
      <w:proofErr w:type="spellEnd"/>
      <w:r>
        <w:t xml:space="preserve"> sind / daß sie sich </w:t>
      </w:r>
      <w:proofErr w:type="spellStart"/>
      <w:r>
        <w:t>one</w:t>
      </w:r>
      <w:proofErr w:type="spellEnd"/>
      <w:r>
        <w:t xml:space="preserve"> seinen willen auch nicht regen noch bewegen </w:t>
      </w:r>
      <w:proofErr w:type="spellStart"/>
      <w:r>
        <w:t>koennen</w:t>
      </w:r>
      <w:proofErr w:type="spellEnd"/>
      <w:r>
        <w:t xml:space="preserve">. </w:t>
      </w:r>
    </w:p>
    <w:p w14:paraId="34DC3D81" w14:textId="77777777" w:rsidR="00923C96" w:rsidRDefault="00923C96" w:rsidP="00923C96">
      <w:pPr>
        <w:pStyle w:val="berschrift3"/>
      </w:pPr>
      <w:r>
        <w:t>Von Gott dem Son.</w:t>
      </w:r>
    </w:p>
    <w:p w14:paraId="0030547C"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w:t>
      </w:r>
      <w:proofErr w:type="spellStart"/>
      <w:r>
        <w:t>wirdt</w:t>
      </w:r>
      <w:proofErr w:type="spellEnd"/>
      <w:r>
        <w:t xml:space="preserve"> der Son Gottes Jesus / das ist / </w:t>
      </w:r>
      <w:proofErr w:type="spellStart"/>
      <w:r>
        <w:t>seligmacher</w:t>
      </w:r>
      <w:proofErr w:type="spellEnd"/>
      <w:r>
        <w:t xml:space="preserve"> genannt? </w:t>
      </w:r>
    </w:p>
    <w:p w14:paraId="5925CB9F" w14:textId="77777777" w:rsidR="00923C96" w:rsidRDefault="00923C96" w:rsidP="00923C96">
      <w:pPr>
        <w:pStyle w:val="StandardWeb"/>
      </w:pPr>
      <w:r>
        <w:rPr>
          <w:rStyle w:val="Hervorhebung"/>
          <w:rFonts w:eastAsiaTheme="majorEastAsia"/>
        </w:rPr>
        <w:t>Antwort.</w:t>
      </w:r>
      <w:r>
        <w:br/>
      </w:r>
      <w:proofErr w:type="spellStart"/>
      <w:r>
        <w:t>Darumb</w:t>
      </w:r>
      <w:proofErr w:type="spellEnd"/>
      <w:r>
        <w:t xml:space="preserve"> daß er uns selig macht von unsern </w:t>
      </w:r>
      <w:proofErr w:type="spellStart"/>
      <w:r>
        <w:t>suenden</w:t>
      </w:r>
      <w:proofErr w:type="spellEnd"/>
      <w:r>
        <w:t xml:space="preserve"> / und daß bey keinem andern einige </w:t>
      </w:r>
      <w:proofErr w:type="spellStart"/>
      <w:r>
        <w:t>seligkeit</w:t>
      </w:r>
      <w:proofErr w:type="spellEnd"/>
      <w:r>
        <w:t xml:space="preserve"> zu suchen noch zu finden ist. </w:t>
      </w:r>
    </w:p>
    <w:p w14:paraId="1A0183E8" w14:textId="77777777" w:rsidR="00923C96" w:rsidRDefault="00923C96" w:rsidP="00923C96">
      <w:pPr>
        <w:pStyle w:val="StandardWeb"/>
      </w:pPr>
      <w:r>
        <w:rPr>
          <w:rStyle w:val="Hervorhebung"/>
          <w:rFonts w:eastAsiaTheme="majorEastAsia"/>
        </w:rPr>
        <w:t>Frag.</w:t>
      </w:r>
      <w:r>
        <w:br/>
        <w:t xml:space="preserve">Glauben denn die auch an den einigen </w:t>
      </w:r>
      <w:proofErr w:type="spellStart"/>
      <w:r>
        <w:t>seligmacher</w:t>
      </w:r>
      <w:proofErr w:type="spellEnd"/>
      <w:r>
        <w:t xml:space="preserve"> Jesum / die </w:t>
      </w:r>
      <w:proofErr w:type="spellStart"/>
      <w:r>
        <w:t>jre</w:t>
      </w:r>
      <w:proofErr w:type="spellEnd"/>
      <w:r>
        <w:t xml:space="preserve"> </w:t>
      </w:r>
      <w:proofErr w:type="spellStart"/>
      <w:r>
        <w:t>seligkeit</w:t>
      </w:r>
      <w:proofErr w:type="spellEnd"/>
      <w:r>
        <w:t xml:space="preserve"> und heil bey heiligen / bey </w:t>
      </w:r>
      <w:proofErr w:type="spellStart"/>
      <w:r>
        <w:t>jnen</w:t>
      </w:r>
      <w:proofErr w:type="spellEnd"/>
      <w:r>
        <w:t xml:space="preserve"> selbst / oder anderstwo suchen? </w:t>
      </w:r>
    </w:p>
    <w:p w14:paraId="472E27C8" w14:textId="77777777" w:rsidR="00923C96" w:rsidRDefault="00923C96" w:rsidP="00923C96">
      <w:pPr>
        <w:pStyle w:val="StandardWeb"/>
      </w:pPr>
      <w:r>
        <w:rPr>
          <w:rStyle w:val="Hervorhebung"/>
          <w:rFonts w:eastAsiaTheme="majorEastAsia"/>
        </w:rPr>
        <w:t>Antwort.</w:t>
      </w:r>
      <w:r>
        <w:br/>
        <w:t xml:space="preserve">Nein: sonder sie verleugnen mit der that den einigen Seligmacher und Heiland Jesum / ob sie sich sein gleich </w:t>
      </w:r>
      <w:proofErr w:type="spellStart"/>
      <w:r>
        <w:t>rhümen</w:t>
      </w:r>
      <w:proofErr w:type="spellEnd"/>
      <w:r>
        <w:t xml:space="preserve">. Denn entweder Jesus </w:t>
      </w:r>
      <w:proofErr w:type="spellStart"/>
      <w:r>
        <w:t>nit</w:t>
      </w:r>
      <w:proofErr w:type="spellEnd"/>
      <w:r>
        <w:t xml:space="preserve"> ein </w:t>
      </w:r>
      <w:proofErr w:type="spellStart"/>
      <w:r>
        <w:t>volkommener</w:t>
      </w:r>
      <w:proofErr w:type="spellEnd"/>
      <w:r>
        <w:t xml:space="preserve"> Heiland sein muß: oder die diesen </w:t>
      </w:r>
      <w:proofErr w:type="spellStart"/>
      <w:r>
        <w:t>heiland</w:t>
      </w:r>
      <w:proofErr w:type="spellEnd"/>
      <w:r>
        <w:t xml:space="preserve"> mit </w:t>
      </w:r>
      <w:proofErr w:type="spellStart"/>
      <w:r>
        <w:t>warem</w:t>
      </w:r>
      <w:proofErr w:type="spellEnd"/>
      <w:r>
        <w:t xml:space="preserve"> glauben </w:t>
      </w:r>
      <w:proofErr w:type="spellStart"/>
      <w:r>
        <w:t>annemen</w:t>
      </w:r>
      <w:proofErr w:type="spellEnd"/>
      <w:r>
        <w:t xml:space="preserve"> / müssen alles in </w:t>
      </w:r>
      <w:proofErr w:type="spellStart"/>
      <w:r>
        <w:t>jm</w:t>
      </w:r>
      <w:proofErr w:type="spellEnd"/>
      <w:r>
        <w:t xml:space="preserve"> haben / daß zu </w:t>
      </w:r>
      <w:proofErr w:type="spellStart"/>
      <w:r>
        <w:t>jrer</w:t>
      </w:r>
      <w:proofErr w:type="spellEnd"/>
      <w:r>
        <w:t xml:space="preserve"> </w:t>
      </w:r>
      <w:proofErr w:type="spellStart"/>
      <w:r>
        <w:t>seligkeit</w:t>
      </w:r>
      <w:proofErr w:type="spellEnd"/>
      <w:r>
        <w:t xml:space="preserve"> </w:t>
      </w:r>
      <w:proofErr w:type="spellStart"/>
      <w:r>
        <w:t>vonnoeten</w:t>
      </w:r>
      <w:proofErr w:type="spellEnd"/>
      <w:r>
        <w:t xml:space="preserve"> ist. </w:t>
      </w:r>
    </w:p>
    <w:p w14:paraId="50B90EF4"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ist er Christus / das ist / ein gesalbter genannt? </w:t>
      </w:r>
    </w:p>
    <w:p w14:paraId="667F84AC" w14:textId="77777777" w:rsidR="00923C96" w:rsidRDefault="00923C96" w:rsidP="00923C96">
      <w:pPr>
        <w:pStyle w:val="StandardWeb"/>
      </w:pPr>
      <w:r>
        <w:rPr>
          <w:rStyle w:val="Hervorhebung"/>
          <w:rFonts w:eastAsiaTheme="majorEastAsia"/>
        </w:rPr>
        <w:t>Antwort.</w:t>
      </w:r>
      <w:r>
        <w:br/>
        <w:t xml:space="preserve">Daß er von Gott dem Vater verordnet / und mit dem heiligen Geist gesalbet ist / zu unserm obersten Propheten und Lehrer / der uns den heimlichen </w:t>
      </w:r>
      <w:proofErr w:type="spellStart"/>
      <w:r>
        <w:t>rhat</w:t>
      </w:r>
      <w:proofErr w:type="spellEnd"/>
      <w:r>
        <w:t xml:space="preserve"> und willen Gottes von unser </w:t>
      </w:r>
      <w:proofErr w:type="spellStart"/>
      <w:r>
        <w:t>erloesung</w:t>
      </w:r>
      <w:proofErr w:type="spellEnd"/>
      <w:r>
        <w:t xml:space="preserve"> </w:t>
      </w:r>
      <w:proofErr w:type="spellStart"/>
      <w:r>
        <w:t>volkomlich</w:t>
      </w:r>
      <w:proofErr w:type="spellEnd"/>
      <w:r>
        <w:t xml:space="preserve"> offenbaret: Und zu unserem einigen hohen Priester / der uns mit dem einigen </w:t>
      </w:r>
      <w:proofErr w:type="spellStart"/>
      <w:r>
        <w:t>opffer</w:t>
      </w:r>
      <w:proofErr w:type="spellEnd"/>
      <w:r>
        <w:t xml:space="preserve"> seines </w:t>
      </w:r>
      <w:proofErr w:type="spellStart"/>
      <w:r>
        <w:t>leibs</w:t>
      </w:r>
      <w:proofErr w:type="spellEnd"/>
      <w:r>
        <w:t xml:space="preserve"> </w:t>
      </w:r>
      <w:proofErr w:type="spellStart"/>
      <w:r>
        <w:t>erloeset</w:t>
      </w:r>
      <w:proofErr w:type="spellEnd"/>
      <w:r>
        <w:t xml:space="preserve"> hat / und </w:t>
      </w:r>
      <w:proofErr w:type="spellStart"/>
      <w:r>
        <w:t>jmerdar</w:t>
      </w:r>
      <w:proofErr w:type="spellEnd"/>
      <w:r>
        <w:t xml:space="preserve"> mit seiner </w:t>
      </w:r>
      <w:proofErr w:type="spellStart"/>
      <w:r>
        <w:t>fuerbit</w:t>
      </w:r>
      <w:proofErr w:type="spellEnd"/>
      <w:r>
        <w:t xml:space="preserve"> </w:t>
      </w:r>
      <w:proofErr w:type="spellStart"/>
      <w:r>
        <w:t>fuer</w:t>
      </w:r>
      <w:proofErr w:type="spellEnd"/>
      <w:r>
        <w:t xml:space="preserve"> dem Vater </w:t>
      </w:r>
      <w:proofErr w:type="spellStart"/>
      <w:r>
        <w:t>vertrit</w:t>
      </w:r>
      <w:proofErr w:type="spellEnd"/>
      <w:r>
        <w:t xml:space="preserve">: Und zu unserm ewigen </w:t>
      </w:r>
      <w:proofErr w:type="spellStart"/>
      <w:r>
        <w:t>Koenig</w:t>
      </w:r>
      <w:proofErr w:type="spellEnd"/>
      <w:r>
        <w:t xml:space="preserve"> / der uns mit seinem </w:t>
      </w:r>
      <w:proofErr w:type="spellStart"/>
      <w:r>
        <w:t>wort</w:t>
      </w:r>
      <w:proofErr w:type="spellEnd"/>
      <w:r>
        <w:t xml:space="preserve"> und Geist regiert / und bey der erworbenen </w:t>
      </w:r>
      <w:proofErr w:type="spellStart"/>
      <w:r>
        <w:t>erloesung</w:t>
      </w:r>
      <w:proofErr w:type="spellEnd"/>
      <w:r>
        <w:t xml:space="preserve"> schützet und </w:t>
      </w:r>
      <w:proofErr w:type="spellStart"/>
      <w:r>
        <w:t>erhelt</w:t>
      </w:r>
      <w:proofErr w:type="spellEnd"/>
      <w:r>
        <w:t xml:space="preserve">. </w:t>
      </w:r>
    </w:p>
    <w:p w14:paraId="4511B91D"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wirst aber du ein Christ genennt? </w:t>
      </w:r>
    </w:p>
    <w:p w14:paraId="53F76653" w14:textId="77777777" w:rsidR="00923C96" w:rsidRDefault="00923C96" w:rsidP="00923C96">
      <w:pPr>
        <w:pStyle w:val="StandardWeb"/>
      </w:pPr>
      <w:r>
        <w:rPr>
          <w:rStyle w:val="Hervorhebung"/>
          <w:rFonts w:eastAsiaTheme="majorEastAsia"/>
        </w:rPr>
        <w:t>Antwort.</w:t>
      </w:r>
      <w:r>
        <w:br/>
        <w:t xml:space="preserve">Daß ich durch den glauben ein </w:t>
      </w:r>
      <w:proofErr w:type="spellStart"/>
      <w:r>
        <w:t>glied</w:t>
      </w:r>
      <w:proofErr w:type="spellEnd"/>
      <w:r>
        <w:t xml:space="preserve"> Christi / und also seiner </w:t>
      </w:r>
      <w:proofErr w:type="spellStart"/>
      <w:r>
        <w:t>salbugn</w:t>
      </w:r>
      <w:proofErr w:type="spellEnd"/>
      <w:r>
        <w:t xml:space="preserve"> </w:t>
      </w:r>
      <w:proofErr w:type="spellStart"/>
      <w:r>
        <w:t>theilhafftig</w:t>
      </w:r>
      <w:proofErr w:type="spellEnd"/>
      <w:r>
        <w:t xml:space="preserve"> bin / </w:t>
      </w:r>
      <w:proofErr w:type="spellStart"/>
      <w:r>
        <w:t>auff</w:t>
      </w:r>
      <w:proofErr w:type="spellEnd"/>
      <w:r>
        <w:t xml:space="preserve"> daß auch ich seinen Namen bekenne / mich </w:t>
      </w:r>
      <w:proofErr w:type="spellStart"/>
      <w:r>
        <w:t>jm</w:t>
      </w:r>
      <w:proofErr w:type="spellEnd"/>
      <w:r>
        <w:t xml:space="preserve"> zu einem lebendigen </w:t>
      </w:r>
      <w:proofErr w:type="spellStart"/>
      <w:r>
        <w:t>danckopffer</w:t>
      </w:r>
      <w:proofErr w:type="spellEnd"/>
      <w:r>
        <w:t xml:space="preserve"> darstelle / und mit </w:t>
      </w:r>
      <w:proofErr w:type="spellStart"/>
      <w:r>
        <w:t>freyem</w:t>
      </w:r>
      <w:proofErr w:type="spellEnd"/>
      <w:r>
        <w:t xml:space="preserve"> gewissen in diesem leben wider die </w:t>
      </w:r>
      <w:proofErr w:type="spellStart"/>
      <w:r>
        <w:t>suende</w:t>
      </w:r>
      <w:proofErr w:type="spellEnd"/>
      <w:r>
        <w:t xml:space="preserve"> und Teufel streite / und hernach in </w:t>
      </w:r>
      <w:proofErr w:type="spellStart"/>
      <w:r>
        <w:t>ewigkeit</w:t>
      </w:r>
      <w:proofErr w:type="spellEnd"/>
      <w:r>
        <w:t xml:space="preserve"> mit </w:t>
      </w:r>
      <w:proofErr w:type="spellStart"/>
      <w:r>
        <w:t>jm</w:t>
      </w:r>
      <w:proofErr w:type="spellEnd"/>
      <w:r>
        <w:t xml:space="preserve"> </w:t>
      </w:r>
      <w:proofErr w:type="spellStart"/>
      <w:r>
        <w:t>uber</w:t>
      </w:r>
      <w:proofErr w:type="spellEnd"/>
      <w:r>
        <w:t xml:space="preserve"> alle Creaturen </w:t>
      </w:r>
      <w:proofErr w:type="spellStart"/>
      <w:r>
        <w:t>hersche</w:t>
      </w:r>
      <w:proofErr w:type="spellEnd"/>
      <w:r>
        <w:t xml:space="preserve">. </w:t>
      </w:r>
    </w:p>
    <w:p w14:paraId="551D615B"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w:t>
      </w:r>
      <w:proofErr w:type="spellStart"/>
      <w:r>
        <w:t>heist</w:t>
      </w:r>
      <w:proofErr w:type="spellEnd"/>
      <w:r>
        <w:t xml:space="preserve"> er Gottes eingeborner Son / so doch wir auch </w:t>
      </w:r>
      <w:proofErr w:type="spellStart"/>
      <w:r>
        <w:t>kinder</w:t>
      </w:r>
      <w:proofErr w:type="spellEnd"/>
      <w:r>
        <w:t xml:space="preserve"> Gottes sind? </w:t>
      </w:r>
    </w:p>
    <w:p w14:paraId="632CCCC7" w14:textId="77777777" w:rsidR="00923C96" w:rsidRDefault="00923C96" w:rsidP="00923C96">
      <w:pPr>
        <w:pStyle w:val="StandardWeb"/>
      </w:pPr>
      <w:r>
        <w:rPr>
          <w:rStyle w:val="Hervorhebung"/>
          <w:rFonts w:eastAsiaTheme="majorEastAsia"/>
        </w:rPr>
        <w:t>Antwort.</w:t>
      </w:r>
      <w:r>
        <w:br/>
      </w:r>
      <w:proofErr w:type="spellStart"/>
      <w:r>
        <w:t>Darumb</w:t>
      </w:r>
      <w:proofErr w:type="spellEnd"/>
      <w:r>
        <w:t xml:space="preserve"> daß Christus allein der ewig natürlich Son Gottes ist: wir aber </w:t>
      </w:r>
      <w:proofErr w:type="spellStart"/>
      <w:r>
        <w:t>umb</w:t>
      </w:r>
      <w:proofErr w:type="spellEnd"/>
      <w:r>
        <w:t xml:space="preserve"> </w:t>
      </w:r>
      <w:proofErr w:type="spellStart"/>
      <w:r>
        <w:t>seinet</w:t>
      </w:r>
      <w:proofErr w:type="spellEnd"/>
      <w:r>
        <w:t xml:space="preserve"> willen </w:t>
      </w:r>
      <w:proofErr w:type="spellStart"/>
      <w:r>
        <w:t>auß</w:t>
      </w:r>
      <w:proofErr w:type="spellEnd"/>
      <w:r>
        <w:t xml:space="preserve"> </w:t>
      </w:r>
      <w:proofErr w:type="spellStart"/>
      <w:r>
        <w:t>gnaden</w:t>
      </w:r>
      <w:proofErr w:type="spellEnd"/>
      <w:r>
        <w:t xml:space="preserve"> zu </w:t>
      </w:r>
      <w:proofErr w:type="spellStart"/>
      <w:r>
        <w:t>kindern</w:t>
      </w:r>
      <w:proofErr w:type="spellEnd"/>
      <w:r>
        <w:t xml:space="preserve"> Gottes angenommen sind. </w:t>
      </w:r>
    </w:p>
    <w:p w14:paraId="48B8DDA3"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w:t>
      </w:r>
      <w:proofErr w:type="spellStart"/>
      <w:r>
        <w:t>nennestu</w:t>
      </w:r>
      <w:proofErr w:type="spellEnd"/>
      <w:r>
        <w:t xml:space="preserve"> </w:t>
      </w:r>
      <w:proofErr w:type="spellStart"/>
      <w:r>
        <w:t>jn</w:t>
      </w:r>
      <w:proofErr w:type="spellEnd"/>
      <w:r>
        <w:t xml:space="preserve"> unsern Herrn? </w:t>
      </w:r>
    </w:p>
    <w:p w14:paraId="771B8CE7" w14:textId="77777777" w:rsidR="00923C96" w:rsidRDefault="00923C96" w:rsidP="00923C96">
      <w:pPr>
        <w:pStyle w:val="StandardWeb"/>
      </w:pPr>
      <w:r>
        <w:rPr>
          <w:rStyle w:val="Hervorhebung"/>
          <w:rFonts w:eastAsiaTheme="majorEastAsia"/>
        </w:rPr>
        <w:t>Antwort.</w:t>
      </w:r>
      <w:r>
        <w:br/>
        <w:t xml:space="preserve">Daß er uns mit leib und </w:t>
      </w:r>
      <w:proofErr w:type="spellStart"/>
      <w:r>
        <w:t>seel</w:t>
      </w:r>
      <w:proofErr w:type="spellEnd"/>
      <w:r>
        <w:t xml:space="preserve"> von der </w:t>
      </w:r>
      <w:proofErr w:type="spellStart"/>
      <w:r>
        <w:t>suenden</w:t>
      </w:r>
      <w:proofErr w:type="spellEnd"/>
      <w:r>
        <w:t xml:space="preserve"> / und </w:t>
      </w:r>
      <w:proofErr w:type="spellStart"/>
      <w:r>
        <w:t>auß</w:t>
      </w:r>
      <w:proofErr w:type="spellEnd"/>
      <w:r>
        <w:t xml:space="preserve"> allem </w:t>
      </w:r>
      <w:proofErr w:type="spellStart"/>
      <w:r>
        <w:t>gewalt</w:t>
      </w:r>
      <w:proofErr w:type="spellEnd"/>
      <w:r>
        <w:t xml:space="preserve"> des Teufels / nicht mit </w:t>
      </w:r>
      <w:proofErr w:type="spellStart"/>
      <w:r>
        <w:t>golt</w:t>
      </w:r>
      <w:proofErr w:type="spellEnd"/>
      <w:r>
        <w:t xml:space="preserve"> oder </w:t>
      </w:r>
      <w:proofErr w:type="spellStart"/>
      <w:r>
        <w:t>silber</w:t>
      </w:r>
      <w:proofErr w:type="spellEnd"/>
      <w:r>
        <w:t xml:space="preserve"> / sonder mit seinem </w:t>
      </w:r>
      <w:proofErr w:type="spellStart"/>
      <w:r>
        <w:t>thewern</w:t>
      </w:r>
      <w:proofErr w:type="spellEnd"/>
      <w:r>
        <w:t xml:space="preserve"> Blut / </w:t>
      </w:r>
      <w:proofErr w:type="spellStart"/>
      <w:r>
        <w:t>jhm</w:t>
      </w:r>
      <w:proofErr w:type="spellEnd"/>
      <w:r>
        <w:t xml:space="preserve"> zum </w:t>
      </w:r>
      <w:proofErr w:type="spellStart"/>
      <w:r>
        <w:t>eigenthumb</w:t>
      </w:r>
      <w:proofErr w:type="spellEnd"/>
      <w:r>
        <w:t xml:space="preserve"> </w:t>
      </w:r>
      <w:proofErr w:type="spellStart"/>
      <w:r>
        <w:t>erloeset</w:t>
      </w:r>
      <w:proofErr w:type="spellEnd"/>
      <w:r>
        <w:t xml:space="preserve"> und </w:t>
      </w:r>
      <w:proofErr w:type="spellStart"/>
      <w:r>
        <w:t>erkaufft</w:t>
      </w:r>
      <w:proofErr w:type="spellEnd"/>
      <w:r>
        <w:t xml:space="preserve"> hat. </w:t>
      </w:r>
    </w:p>
    <w:p w14:paraId="76F98030" w14:textId="77777777" w:rsidR="00923C96" w:rsidRDefault="00923C96" w:rsidP="00923C96">
      <w:pPr>
        <w:pStyle w:val="StandardWeb"/>
      </w:pPr>
      <w:r>
        <w:rPr>
          <w:rStyle w:val="Hervorhebung"/>
          <w:rFonts w:eastAsiaTheme="majorEastAsia"/>
        </w:rPr>
        <w:t>Frag.</w:t>
      </w:r>
      <w:r>
        <w:br/>
        <w:t xml:space="preserve">Was </w:t>
      </w:r>
      <w:proofErr w:type="spellStart"/>
      <w:r>
        <w:t>heist</w:t>
      </w:r>
      <w:proofErr w:type="spellEnd"/>
      <w:r>
        <w:t xml:space="preserve"> / daß er empfangen ist von dem heiligen Geist / </w:t>
      </w:r>
      <w:proofErr w:type="spellStart"/>
      <w:r>
        <w:t>geborn</w:t>
      </w:r>
      <w:proofErr w:type="spellEnd"/>
      <w:r>
        <w:t xml:space="preserve"> </w:t>
      </w:r>
      <w:proofErr w:type="spellStart"/>
      <w:r>
        <w:t>auß</w:t>
      </w:r>
      <w:proofErr w:type="spellEnd"/>
      <w:r>
        <w:t xml:space="preserve"> Maria der </w:t>
      </w:r>
      <w:proofErr w:type="spellStart"/>
      <w:r>
        <w:t>Jungfrawen</w:t>
      </w:r>
      <w:proofErr w:type="spellEnd"/>
      <w:r>
        <w:t xml:space="preserve">? </w:t>
      </w:r>
    </w:p>
    <w:p w14:paraId="5CB79E75" w14:textId="77777777" w:rsidR="00923C96" w:rsidRDefault="00923C96" w:rsidP="00923C96">
      <w:pPr>
        <w:pStyle w:val="StandardWeb"/>
      </w:pPr>
      <w:r>
        <w:rPr>
          <w:rStyle w:val="Hervorhebung"/>
          <w:rFonts w:eastAsiaTheme="majorEastAsia"/>
        </w:rPr>
        <w:t>Antwort.</w:t>
      </w:r>
      <w:r>
        <w:br/>
        <w:t xml:space="preserve">Daß der ewige Son Gottes / der </w:t>
      </w:r>
      <w:proofErr w:type="spellStart"/>
      <w:r>
        <w:t>warer</w:t>
      </w:r>
      <w:proofErr w:type="spellEnd"/>
      <w:r>
        <w:t xml:space="preserve"> und ewiger Gott ist und bleibet / </w:t>
      </w:r>
      <w:proofErr w:type="spellStart"/>
      <w:r>
        <w:t>ware</w:t>
      </w:r>
      <w:proofErr w:type="spellEnd"/>
      <w:r>
        <w:t xml:space="preserve"> menschliche </w:t>
      </w:r>
      <w:proofErr w:type="spellStart"/>
      <w:r>
        <w:t>natur</w:t>
      </w:r>
      <w:proofErr w:type="spellEnd"/>
      <w:r>
        <w:t xml:space="preserve"> / </w:t>
      </w:r>
      <w:proofErr w:type="spellStart"/>
      <w:r>
        <w:t>auß</w:t>
      </w:r>
      <w:proofErr w:type="spellEnd"/>
      <w:r>
        <w:t xml:space="preserve"> dem </w:t>
      </w:r>
      <w:proofErr w:type="spellStart"/>
      <w:r>
        <w:t>fleisch</w:t>
      </w:r>
      <w:proofErr w:type="spellEnd"/>
      <w:r>
        <w:t xml:space="preserve"> und </w:t>
      </w:r>
      <w:proofErr w:type="spellStart"/>
      <w:r>
        <w:t>blut</w:t>
      </w:r>
      <w:proofErr w:type="spellEnd"/>
      <w:r>
        <w:t xml:space="preserve"> der </w:t>
      </w:r>
      <w:proofErr w:type="spellStart"/>
      <w:r>
        <w:t>Jungfrawen</w:t>
      </w:r>
      <w:proofErr w:type="spellEnd"/>
      <w:r>
        <w:t xml:space="preserve"> Maria / durch </w:t>
      </w:r>
      <w:proofErr w:type="spellStart"/>
      <w:r>
        <w:t>würckung</w:t>
      </w:r>
      <w:proofErr w:type="spellEnd"/>
      <w:r>
        <w:t xml:space="preserve"> des heiligen Geistes an sich </w:t>
      </w:r>
      <w:proofErr w:type="spellStart"/>
      <w:r>
        <w:t>genomen</w:t>
      </w:r>
      <w:proofErr w:type="spellEnd"/>
      <w:r>
        <w:t xml:space="preserve"> hat / </w:t>
      </w:r>
      <w:proofErr w:type="spellStart"/>
      <w:r>
        <w:t>auff</w:t>
      </w:r>
      <w:proofErr w:type="spellEnd"/>
      <w:r>
        <w:t xml:space="preserve"> daß er auch der </w:t>
      </w:r>
      <w:proofErr w:type="spellStart"/>
      <w:r>
        <w:t>ware</w:t>
      </w:r>
      <w:proofErr w:type="spellEnd"/>
      <w:r>
        <w:t xml:space="preserve"> samen Davids sey / seinen </w:t>
      </w:r>
      <w:proofErr w:type="spellStart"/>
      <w:r>
        <w:t>brüdern</w:t>
      </w:r>
      <w:proofErr w:type="spellEnd"/>
      <w:r>
        <w:t xml:space="preserve"> in allem gleich / </w:t>
      </w:r>
      <w:proofErr w:type="spellStart"/>
      <w:r>
        <w:t>außgenommen</w:t>
      </w:r>
      <w:proofErr w:type="spellEnd"/>
      <w:r>
        <w:t xml:space="preserve"> die </w:t>
      </w:r>
      <w:proofErr w:type="spellStart"/>
      <w:r>
        <w:t>suende</w:t>
      </w:r>
      <w:proofErr w:type="spellEnd"/>
      <w:r>
        <w:t xml:space="preserve">. </w:t>
      </w:r>
    </w:p>
    <w:p w14:paraId="0B46D370" w14:textId="77777777" w:rsidR="00923C96" w:rsidRDefault="00923C96" w:rsidP="00923C96">
      <w:pPr>
        <w:pStyle w:val="StandardWeb"/>
      </w:pPr>
      <w:r>
        <w:rPr>
          <w:rStyle w:val="Hervorhebung"/>
          <w:rFonts w:eastAsiaTheme="majorEastAsia"/>
        </w:rPr>
        <w:t>Frag.</w:t>
      </w:r>
      <w:r>
        <w:br/>
      </w:r>
      <w:proofErr w:type="spellStart"/>
      <w:r>
        <w:t>Waß</w:t>
      </w:r>
      <w:proofErr w:type="spellEnd"/>
      <w:r>
        <w:t xml:space="preserve"> nutz </w:t>
      </w:r>
      <w:proofErr w:type="spellStart"/>
      <w:r>
        <w:t>bekomestu</w:t>
      </w:r>
      <w:proofErr w:type="spellEnd"/>
      <w:r>
        <w:t xml:space="preserve"> </w:t>
      </w:r>
      <w:proofErr w:type="spellStart"/>
      <w:r>
        <w:t>auß</w:t>
      </w:r>
      <w:proofErr w:type="spellEnd"/>
      <w:r>
        <w:t xml:space="preserve"> der heiligen </w:t>
      </w:r>
      <w:proofErr w:type="spellStart"/>
      <w:r>
        <w:t>empfengnuß</w:t>
      </w:r>
      <w:proofErr w:type="spellEnd"/>
      <w:r>
        <w:t xml:space="preserve"> und </w:t>
      </w:r>
      <w:proofErr w:type="spellStart"/>
      <w:r>
        <w:t>geburt</w:t>
      </w:r>
      <w:proofErr w:type="spellEnd"/>
      <w:r>
        <w:t xml:space="preserve"> Christi? </w:t>
      </w:r>
    </w:p>
    <w:p w14:paraId="372A1680" w14:textId="77777777" w:rsidR="00923C96" w:rsidRDefault="00923C96" w:rsidP="00923C96">
      <w:pPr>
        <w:pStyle w:val="StandardWeb"/>
      </w:pPr>
      <w:r>
        <w:rPr>
          <w:rStyle w:val="Hervorhebung"/>
          <w:rFonts w:eastAsiaTheme="majorEastAsia"/>
        </w:rPr>
        <w:t>Antwort.</w:t>
      </w:r>
      <w:r>
        <w:br/>
        <w:t xml:space="preserve">Daß er unser mittler ist / und mit seiner </w:t>
      </w:r>
      <w:proofErr w:type="spellStart"/>
      <w:r>
        <w:t>unschuld</w:t>
      </w:r>
      <w:proofErr w:type="spellEnd"/>
      <w:r>
        <w:t xml:space="preserve"> und </w:t>
      </w:r>
      <w:proofErr w:type="spellStart"/>
      <w:r>
        <w:t>volkommenen</w:t>
      </w:r>
      <w:proofErr w:type="spellEnd"/>
      <w:r>
        <w:t xml:space="preserve"> </w:t>
      </w:r>
      <w:proofErr w:type="spellStart"/>
      <w:r>
        <w:t>heiligkeit</w:t>
      </w:r>
      <w:proofErr w:type="spellEnd"/>
      <w:r>
        <w:t xml:space="preserve"> meine </w:t>
      </w:r>
      <w:proofErr w:type="spellStart"/>
      <w:r>
        <w:t>suende</w:t>
      </w:r>
      <w:proofErr w:type="spellEnd"/>
      <w:r>
        <w:t xml:space="preserve"> / darin ich bin empfangen / </w:t>
      </w:r>
      <w:proofErr w:type="spellStart"/>
      <w:r>
        <w:t>fuer</w:t>
      </w:r>
      <w:proofErr w:type="spellEnd"/>
      <w:r>
        <w:t xml:space="preserve"> Gottes </w:t>
      </w:r>
      <w:proofErr w:type="spellStart"/>
      <w:r>
        <w:t>angesicht</w:t>
      </w:r>
      <w:proofErr w:type="spellEnd"/>
      <w:r>
        <w:t xml:space="preserve"> bedecket. </w:t>
      </w:r>
    </w:p>
    <w:p w14:paraId="64AE09C9" w14:textId="77777777" w:rsidR="00923C96" w:rsidRDefault="00923C96" w:rsidP="00923C96">
      <w:pPr>
        <w:pStyle w:val="StandardWeb"/>
      </w:pPr>
      <w:r>
        <w:rPr>
          <w:rStyle w:val="Hervorhebung"/>
          <w:rFonts w:eastAsiaTheme="majorEastAsia"/>
        </w:rPr>
        <w:t>Frag.</w:t>
      </w:r>
      <w:r>
        <w:br/>
        <w:t xml:space="preserve">Was </w:t>
      </w:r>
      <w:proofErr w:type="spellStart"/>
      <w:r>
        <w:t>verstehestu</w:t>
      </w:r>
      <w:proofErr w:type="spellEnd"/>
      <w:r>
        <w:t xml:space="preserve"> durch das </w:t>
      </w:r>
      <w:proofErr w:type="spellStart"/>
      <w:r>
        <w:t>woertlein</w:t>
      </w:r>
      <w:proofErr w:type="spellEnd"/>
      <w:r>
        <w:t xml:space="preserve"> gelitten? </w:t>
      </w:r>
    </w:p>
    <w:p w14:paraId="03BA4355" w14:textId="77777777" w:rsidR="00923C96" w:rsidRDefault="00923C96" w:rsidP="00923C96">
      <w:pPr>
        <w:pStyle w:val="StandardWeb"/>
      </w:pPr>
      <w:r>
        <w:rPr>
          <w:rStyle w:val="Hervorhebung"/>
          <w:rFonts w:eastAsiaTheme="majorEastAsia"/>
        </w:rPr>
        <w:t>Antwort.</w:t>
      </w:r>
      <w:r>
        <w:br/>
      </w:r>
      <w:proofErr w:type="spellStart"/>
      <w:r>
        <w:t>Auff</w:t>
      </w:r>
      <w:proofErr w:type="spellEnd"/>
      <w:r>
        <w:t xml:space="preserve"> daß er unschuldig </w:t>
      </w:r>
      <w:proofErr w:type="spellStart"/>
      <w:r>
        <w:t>under</w:t>
      </w:r>
      <w:proofErr w:type="spellEnd"/>
      <w:r>
        <w:t xml:space="preserve"> dem weltlichen Richter </w:t>
      </w:r>
      <w:proofErr w:type="spellStart"/>
      <w:r>
        <w:t>verdamt</w:t>
      </w:r>
      <w:proofErr w:type="spellEnd"/>
      <w:r>
        <w:t xml:space="preserve"> würde / und uns damit von dem strengen </w:t>
      </w:r>
      <w:proofErr w:type="spellStart"/>
      <w:r>
        <w:t>urtheil</w:t>
      </w:r>
      <w:proofErr w:type="spellEnd"/>
      <w:r>
        <w:t xml:space="preserve"> Gottes / das </w:t>
      </w:r>
      <w:proofErr w:type="spellStart"/>
      <w:r>
        <w:t>uber</w:t>
      </w:r>
      <w:proofErr w:type="spellEnd"/>
      <w:r>
        <w:t xml:space="preserve"> uns gehen sollte / erlediget. </w:t>
      </w:r>
    </w:p>
    <w:p w14:paraId="1BB5C928" w14:textId="77777777" w:rsidR="00923C96" w:rsidRDefault="00923C96" w:rsidP="00923C96">
      <w:pPr>
        <w:pStyle w:val="StandardWeb"/>
      </w:pPr>
      <w:r>
        <w:rPr>
          <w:rStyle w:val="Hervorhebung"/>
          <w:rFonts w:eastAsiaTheme="majorEastAsia"/>
        </w:rPr>
        <w:t>Frag.</w:t>
      </w:r>
      <w:r>
        <w:br/>
        <w:t xml:space="preserve">Ist es etwa mehr / daß er ist gecreutziget worden / denn so er eines andern </w:t>
      </w:r>
      <w:proofErr w:type="spellStart"/>
      <w:r>
        <w:t>todts</w:t>
      </w:r>
      <w:proofErr w:type="spellEnd"/>
      <w:r>
        <w:t xml:space="preserve"> gestorben </w:t>
      </w:r>
      <w:proofErr w:type="spellStart"/>
      <w:r>
        <w:t>were</w:t>
      </w:r>
      <w:proofErr w:type="spellEnd"/>
      <w:r>
        <w:t xml:space="preserve">? </w:t>
      </w:r>
    </w:p>
    <w:p w14:paraId="27F2BCA1" w14:textId="77777777" w:rsidR="00923C96" w:rsidRDefault="00923C96" w:rsidP="00923C96">
      <w:pPr>
        <w:pStyle w:val="StandardWeb"/>
      </w:pPr>
      <w:r>
        <w:rPr>
          <w:rStyle w:val="Hervorhebung"/>
          <w:rFonts w:eastAsiaTheme="majorEastAsia"/>
        </w:rPr>
        <w:t>Antwort.</w:t>
      </w:r>
      <w:r>
        <w:br/>
        <w:t xml:space="preserve">Ja / Denn </w:t>
      </w:r>
      <w:proofErr w:type="spellStart"/>
      <w:r>
        <w:t>dardurch</w:t>
      </w:r>
      <w:proofErr w:type="spellEnd"/>
      <w:r>
        <w:t xml:space="preserve"> bin ich gewiß / daß er die </w:t>
      </w:r>
      <w:proofErr w:type="spellStart"/>
      <w:r>
        <w:t>vermaledeyung</w:t>
      </w:r>
      <w:proofErr w:type="spellEnd"/>
      <w:r>
        <w:t xml:space="preserve"> die </w:t>
      </w:r>
      <w:proofErr w:type="spellStart"/>
      <w:r>
        <w:t>auff</w:t>
      </w:r>
      <w:proofErr w:type="spellEnd"/>
      <w:r>
        <w:t xml:space="preserve"> </w:t>
      </w:r>
      <w:proofErr w:type="spellStart"/>
      <w:r>
        <w:t>mri</w:t>
      </w:r>
      <w:proofErr w:type="spellEnd"/>
      <w:r>
        <w:t xml:space="preserve"> </w:t>
      </w:r>
      <w:proofErr w:type="spellStart"/>
      <w:r>
        <w:t>lage</w:t>
      </w:r>
      <w:proofErr w:type="spellEnd"/>
      <w:r>
        <w:t xml:space="preserve"> / </w:t>
      </w:r>
      <w:proofErr w:type="spellStart"/>
      <w:r>
        <w:t>auff</w:t>
      </w:r>
      <w:proofErr w:type="spellEnd"/>
      <w:r>
        <w:t xml:space="preserve"> sich geladen habe / Dieweil der </w:t>
      </w:r>
      <w:proofErr w:type="spellStart"/>
      <w:r>
        <w:t>tod</w:t>
      </w:r>
      <w:proofErr w:type="spellEnd"/>
      <w:r>
        <w:t xml:space="preserve"> des Creutzes von Gott verflucht war. </w:t>
      </w:r>
    </w:p>
    <w:p w14:paraId="263B2FB3"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hat Christus den </w:t>
      </w:r>
      <w:proofErr w:type="spellStart"/>
      <w:r>
        <w:t>tod</w:t>
      </w:r>
      <w:proofErr w:type="spellEnd"/>
      <w:r>
        <w:t xml:space="preserve"> müssen leiden? </w:t>
      </w:r>
    </w:p>
    <w:p w14:paraId="47A1BD3E" w14:textId="77777777" w:rsidR="00923C96" w:rsidRDefault="00923C96" w:rsidP="00923C96">
      <w:pPr>
        <w:pStyle w:val="StandardWeb"/>
      </w:pPr>
      <w:r>
        <w:rPr>
          <w:rStyle w:val="Hervorhebung"/>
          <w:rFonts w:eastAsiaTheme="majorEastAsia"/>
        </w:rPr>
        <w:t>Antwort.</w:t>
      </w:r>
      <w:r>
        <w:br/>
      </w:r>
      <w:proofErr w:type="spellStart"/>
      <w:r>
        <w:t>Darumb</w:t>
      </w:r>
      <w:proofErr w:type="spellEnd"/>
      <w:r>
        <w:t xml:space="preserve"> / daß von wegen der </w:t>
      </w:r>
      <w:proofErr w:type="spellStart"/>
      <w:r>
        <w:t>gerechtigkeit</w:t>
      </w:r>
      <w:proofErr w:type="spellEnd"/>
      <w:r>
        <w:t xml:space="preserve"> und </w:t>
      </w:r>
      <w:proofErr w:type="spellStart"/>
      <w:r>
        <w:t>warheit</w:t>
      </w:r>
      <w:proofErr w:type="spellEnd"/>
      <w:r>
        <w:t xml:space="preserve"> Gottes / nicht anderst </w:t>
      </w:r>
      <w:proofErr w:type="spellStart"/>
      <w:r>
        <w:t>fuer</w:t>
      </w:r>
      <w:proofErr w:type="spellEnd"/>
      <w:r>
        <w:t xml:space="preserve"> unsere </w:t>
      </w:r>
      <w:proofErr w:type="spellStart"/>
      <w:r>
        <w:t>suenden</w:t>
      </w:r>
      <w:proofErr w:type="spellEnd"/>
      <w:r>
        <w:t xml:space="preserve"> </w:t>
      </w:r>
      <w:proofErr w:type="spellStart"/>
      <w:r>
        <w:t>moechte</w:t>
      </w:r>
      <w:proofErr w:type="spellEnd"/>
      <w:r>
        <w:t xml:space="preserve"> </w:t>
      </w:r>
      <w:proofErr w:type="spellStart"/>
      <w:r>
        <w:t>bezalet</w:t>
      </w:r>
      <w:proofErr w:type="spellEnd"/>
      <w:r>
        <w:t xml:space="preserve"> werden / denn durch den todt des </w:t>
      </w:r>
      <w:proofErr w:type="spellStart"/>
      <w:r>
        <w:t>Sons</w:t>
      </w:r>
      <w:proofErr w:type="spellEnd"/>
      <w:r>
        <w:t xml:space="preserve"> Gottes. </w:t>
      </w:r>
    </w:p>
    <w:p w14:paraId="22E5DDD9"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ist er begraben worden? </w:t>
      </w:r>
    </w:p>
    <w:p w14:paraId="677C9E01" w14:textId="77777777" w:rsidR="00923C96" w:rsidRDefault="00923C96" w:rsidP="00923C96">
      <w:pPr>
        <w:pStyle w:val="StandardWeb"/>
      </w:pPr>
      <w:r>
        <w:rPr>
          <w:rStyle w:val="Hervorhebung"/>
          <w:rFonts w:eastAsiaTheme="majorEastAsia"/>
        </w:rPr>
        <w:t>Antwort.</w:t>
      </w:r>
      <w:r>
        <w:br/>
      </w:r>
      <w:proofErr w:type="spellStart"/>
      <w:r>
        <w:t>Darmit</w:t>
      </w:r>
      <w:proofErr w:type="spellEnd"/>
      <w:r>
        <w:t xml:space="preserve"> zu bezeugen / daß er </w:t>
      </w:r>
      <w:proofErr w:type="spellStart"/>
      <w:r>
        <w:t>warhafftig</w:t>
      </w:r>
      <w:proofErr w:type="spellEnd"/>
      <w:r>
        <w:t xml:space="preserve"> gestorben sey. </w:t>
      </w:r>
    </w:p>
    <w:p w14:paraId="32C673D7" w14:textId="77777777" w:rsidR="00923C96" w:rsidRDefault="00923C96" w:rsidP="00923C96">
      <w:pPr>
        <w:pStyle w:val="StandardWeb"/>
      </w:pPr>
      <w:r>
        <w:rPr>
          <w:rStyle w:val="Hervorhebung"/>
          <w:rFonts w:eastAsiaTheme="majorEastAsia"/>
        </w:rPr>
        <w:t>Frag.</w:t>
      </w:r>
      <w:r>
        <w:br/>
        <w:t xml:space="preserve">Weil denn Christus </w:t>
      </w:r>
      <w:proofErr w:type="spellStart"/>
      <w:r>
        <w:t>fuer</w:t>
      </w:r>
      <w:proofErr w:type="spellEnd"/>
      <w:r>
        <w:t xml:space="preserve"> uns gestorben ist / wie </w:t>
      </w:r>
      <w:proofErr w:type="spellStart"/>
      <w:r>
        <w:t>kompts</w:t>
      </w:r>
      <w:proofErr w:type="spellEnd"/>
      <w:r>
        <w:t xml:space="preserve"> daß wir auch sterben müssen? </w:t>
      </w:r>
    </w:p>
    <w:p w14:paraId="0256D307" w14:textId="77777777" w:rsidR="00923C96" w:rsidRDefault="00923C96" w:rsidP="00923C96">
      <w:pPr>
        <w:pStyle w:val="StandardWeb"/>
      </w:pPr>
      <w:r>
        <w:rPr>
          <w:rStyle w:val="Hervorhebung"/>
          <w:rFonts w:eastAsiaTheme="majorEastAsia"/>
        </w:rPr>
        <w:t>Antwort.</w:t>
      </w:r>
      <w:r>
        <w:br/>
        <w:t xml:space="preserve">Unser </w:t>
      </w:r>
      <w:proofErr w:type="spellStart"/>
      <w:r>
        <w:t>tod</w:t>
      </w:r>
      <w:proofErr w:type="spellEnd"/>
      <w:r>
        <w:t xml:space="preserve"> ist </w:t>
      </w:r>
      <w:proofErr w:type="spellStart"/>
      <w:r>
        <w:t>nit</w:t>
      </w:r>
      <w:proofErr w:type="spellEnd"/>
      <w:r>
        <w:t xml:space="preserve"> ein </w:t>
      </w:r>
      <w:proofErr w:type="spellStart"/>
      <w:r>
        <w:t>bezalung</w:t>
      </w:r>
      <w:proofErr w:type="spellEnd"/>
      <w:r>
        <w:t xml:space="preserve"> </w:t>
      </w:r>
      <w:proofErr w:type="spellStart"/>
      <w:r>
        <w:t>fuer</w:t>
      </w:r>
      <w:proofErr w:type="spellEnd"/>
      <w:r>
        <w:t xml:space="preserve"> unsere </w:t>
      </w:r>
      <w:proofErr w:type="spellStart"/>
      <w:r>
        <w:t>suend</w:t>
      </w:r>
      <w:proofErr w:type="spellEnd"/>
      <w:r>
        <w:t xml:space="preserve">: sonder nur ein </w:t>
      </w:r>
      <w:proofErr w:type="spellStart"/>
      <w:r>
        <w:t>absterbung</w:t>
      </w:r>
      <w:proofErr w:type="spellEnd"/>
      <w:r>
        <w:t xml:space="preserve"> der </w:t>
      </w:r>
      <w:proofErr w:type="spellStart"/>
      <w:r>
        <w:t>suenden</w:t>
      </w:r>
      <w:proofErr w:type="spellEnd"/>
      <w:r>
        <w:t xml:space="preserve"> / und </w:t>
      </w:r>
      <w:proofErr w:type="spellStart"/>
      <w:r>
        <w:t>eingang</w:t>
      </w:r>
      <w:proofErr w:type="spellEnd"/>
      <w:r>
        <w:t xml:space="preserve"> zum ewigen leben. </w:t>
      </w:r>
    </w:p>
    <w:p w14:paraId="57EA77CD" w14:textId="77777777" w:rsidR="00923C96" w:rsidRDefault="00923C96" w:rsidP="00923C96">
      <w:pPr>
        <w:pStyle w:val="StandardWeb"/>
      </w:pPr>
      <w:r>
        <w:rPr>
          <w:rStyle w:val="Hervorhebung"/>
          <w:rFonts w:eastAsiaTheme="majorEastAsia"/>
        </w:rPr>
        <w:t>Frag.</w:t>
      </w:r>
      <w:r>
        <w:br/>
        <w:t xml:space="preserve">Was bekommen wir mehr </w:t>
      </w:r>
      <w:proofErr w:type="spellStart"/>
      <w:r>
        <w:t>fuer</w:t>
      </w:r>
      <w:proofErr w:type="spellEnd"/>
      <w:r>
        <w:t xml:space="preserve"> nutz </w:t>
      </w:r>
      <w:proofErr w:type="spellStart"/>
      <w:r>
        <w:t>auß</w:t>
      </w:r>
      <w:proofErr w:type="spellEnd"/>
      <w:r>
        <w:t xml:space="preserve"> dem </w:t>
      </w:r>
      <w:proofErr w:type="spellStart"/>
      <w:r>
        <w:t>opffer</w:t>
      </w:r>
      <w:proofErr w:type="spellEnd"/>
      <w:r>
        <w:t xml:space="preserve"> und todt Christi am Creutz? </w:t>
      </w:r>
    </w:p>
    <w:p w14:paraId="5902DF85" w14:textId="77777777" w:rsidR="00923C96" w:rsidRDefault="00923C96" w:rsidP="00923C96">
      <w:pPr>
        <w:pStyle w:val="StandardWeb"/>
      </w:pPr>
      <w:r>
        <w:rPr>
          <w:rStyle w:val="Hervorhebung"/>
          <w:rFonts w:eastAsiaTheme="majorEastAsia"/>
        </w:rPr>
        <w:t>Antwort.</w:t>
      </w:r>
      <w:r>
        <w:br/>
        <w:t xml:space="preserve">Daß durch seine </w:t>
      </w:r>
      <w:proofErr w:type="spellStart"/>
      <w:r>
        <w:t>krafft</w:t>
      </w:r>
      <w:proofErr w:type="spellEnd"/>
      <w:r>
        <w:t xml:space="preserve"> unser alter </w:t>
      </w:r>
      <w:proofErr w:type="spellStart"/>
      <w:r>
        <w:t>mensch</w:t>
      </w:r>
      <w:proofErr w:type="spellEnd"/>
      <w:r>
        <w:t xml:space="preserve"> mit </w:t>
      </w:r>
      <w:proofErr w:type="spellStart"/>
      <w:r>
        <w:t>jm</w:t>
      </w:r>
      <w:proofErr w:type="spellEnd"/>
      <w:r>
        <w:t xml:space="preserve"> gecreutziget / </w:t>
      </w:r>
      <w:proofErr w:type="spellStart"/>
      <w:r>
        <w:t>getoedtet</w:t>
      </w:r>
      <w:proofErr w:type="spellEnd"/>
      <w:r>
        <w:t xml:space="preserve"> und begraben wird / </w:t>
      </w:r>
      <w:proofErr w:type="spellStart"/>
      <w:r>
        <w:t>auff</w:t>
      </w:r>
      <w:proofErr w:type="spellEnd"/>
      <w:r>
        <w:t xml:space="preserve"> daß die </w:t>
      </w:r>
      <w:proofErr w:type="spellStart"/>
      <w:r>
        <w:t>boesen</w:t>
      </w:r>
      <w:proofErr w:type="spellEnd"/>
      <w:r>
        <w:t xml:space="preserve"> </w:t>
      </w:r>
      <w:proofErr w:type="spellStart"/>
      <w:r>
        <w:t>lüste</w:t>
      </w:r>
      <w:proofErr w:type="spellEnd"/>
      <w:r>
        <w:t xml:space="preserve"> des </w:t>
      </w:r>
      <w:proofErr w:type="spellStart"/>
      <w:r>
        <w:t>fleisches</w:t>
      </w:r>
      <w:proofErr w:type="spellEnd"/>
      <w:r>
        <w:t xml:space="preserve"> nicht mehr in uns regieren / sonder daß wir uns selbst </w:t>
      </w:r>
      <w:proofErr w:type="spellStart"/>
      <w:r>
        <w:t>jhm</w:t>
      </w:r>
      <w:proofErr w:type="spellEnd"/>
      <w:r>
        <w:t xml:space="preserve"> zur </w:t>
      </w:r>
      <w:proofErr w:type="spellStart"/>
      <w:r>
        <w:t>dancksagung</w:t>
      </w:r>
      <w:proofErr w:type="spellEnd"/>
      <w:r>
        <w:t xml:space="preserve"> </w:t>
      </w:r>
      <w:proofErr w:type="spellStart"/>
      <w:r>
        <w:t>auffopffern</w:t>
      </w:r>
      <w:proofErr w:type="spellEnd"/>
      <w:r>
        <w:t xml:space="preserve">. </w:t>
      </w:r>
    </w:p>
    <w:p w14:paraId="5E45DF4F" w14:textId="77777777" w:rsidR="00923C96" w:rsidRDefault="00923C96" w:rsidP="00923C96">
      <w:pPr>
        <w:pStyle w:val="StandardWeb"/>
      </w:pPr>
      <w:r>
        <w:rPr>
          <w:rStyle w:val="Hervorhebung"/>
          <w:rFonts w:eastAsiaTheme="majorEastAsia"/>
        </w:rPr>
        <w:t>Frag.</w:t>
      </w:r>
      <w:r>
        <w:br/>
        <w:t xml:space="preserve">Warum folget abgestiegen zu der hellen? </w:t>
      </w:r>
    </w:p>
    <w:p w14:paraId="3994CC6A" w14:textId="77777777" w:rsidR="00923C96" w:rsidRDefault="00923C96" w:rsidP="00923C96">
      <w:pPr>
        <w:pStyle w:val="StandardWeb"/>
      </w:pPr>
      <w:r>
        <w:rPr>
          <w:rStyle w:val="Hervorhebung"/>
          <w:rFonts w:eastAsiaTheme="majorEastAsia"/>
        </w:rPr>
        <w:t>Antwort.</w:t>
      </w:r>
      <w:r>
        <w:br/>
        <w:t xml:space="preserve">Daß ich in meinen </w:t>
      </w:r>
      <w:proofErr w:type="spellStart"/>
      <w:r>
        <w:t>hoechsten</w:t>
      </w:r>
      <w:proofErr w:type="spellEnd"/>
      <w:r>
        <w:t xml:space="preserve"> </w:t>
      </w:r>
      <w:proofErr w:type="spellStart"/>
      <w:r>
        <w:t>anfechtungen</w:t>
      </w:r>
      <w:proofErr w:type="spellEnd"/>
      <w:r>
        <w:t xml:space="preserve"> versichert sey / mein HERR Christus habe mich durch seine unaussprechliche angst / </w:t>
      </w:r>
      <w:proofErr w:type="spellStart"/>
      <w:r>
        <w:t>schmertzen</w:t>
      </w:r>
      <w:proofErr w:type="spellEnd"/>
      <w:r>
        <w:t xml:space="preserve"> und schrecken / die er auch an seiner </w:t>
      </w:r>
      <w:proofErr w:type="spellStart"/>
      <w:r>
        <w:t>seelen</w:t>
      </w:r>
      <w:proofErr w:type="spellEnd"/>
      <w:r>
        <w:t xml:space="preserve"> / am Creutz und zuvor erlitten / von der </w:t>
      </w:r>
      <w:proofErr w:type="spellStart"/>
      <w:r>
        <w:t>hellischen</w:t>
      </w:r>
      <w:proofErr w:type="spellEnd"/>
      <w:r>
        <w:t xml:space="preserve"> angst und </w:t>
      </w:r>
      <w:proofErr w:type="spellStart"/>
      <w:r>
        <w:t>pein</w:t>
      </w:r>
      <w:proofErr w:type="spellEnd"/>
      <w:r>
        <w:t xml:space="preserve"> </w:t>
      </w:r>
      <w:proofErr w:type="spellStart"/>
      <w:r>
        <w:t>erloeset</w:t>
      </w:r>
      <w:proofErr w:type="spellEnd"/>
      <w:r>
        <w:t xml:space="preserve">. </w:t>
      </w:r>
    </w:p>
    <w:p w14:paraId="1C72DBDF" w14:textId="77777777" w:rsidR="00923C96" w:rsidRDefault="00923C96" w:rsidP="00923C96">
      <w:pPr>
        <w:pStyle w:val="StandardWeb"/>
      </w:pPr>
      <w:r>
        <w:rPr>
          <w:rStyle w:val="Hervorhebung"/>
          <w:rFonts w:eastAsiaTheme="majorEastAsia"/>
        </w:rPr>
        <w:t>Frag.</w:t>
      </w:r>
      <w:r>
        <w:br/>
        <w:t xml:space="preserve">Was nützet uns die </w:t>
      </w:r>
      <w:proofErr w:type="spellStart"/>
      <w:r>
        <w:t>Aufferstehung</w:t>
      </w:r>
      <w:proofErr w:type="spellEnd"/>
      <w:r>
        <w:t xml:space="preserve"> Christi? </w:t>
      </w:r>
    </w:p>
    <w:p w14:paraId="7D69B9EC" w14:textId="77777777" w:rsidR="00923C96" w:rsidRDefault="00923C96" w:rsidP="00923C96">
      <w:pPr>
        <w:pStyle w:val="StandardWeb"/>
      </w:pPr>
      <w:r>
        <w:rPr>
          <w:rStyle w:val="Hervorhebung"/>
          <w:rFonts w:eastAsiaTheme="majorEastAsia"/>
        </w:rPr>
        <w:t>Antwort.</w:t>
      </w:r>
      <w:r>
        <w:br/>
        <w:t xml:space="preserve">Erstlich hat er durch seine </w:t>
      </w:r>
      <w:proofErr w:type="spellStart"/>
      <w:r>
        <w:t>Aufferstehung</w:t>
      </w:r>
      <w:proofErr w:type="spellEnd"/>
      <w:r>
        <w:t xml:space="preserve"> den </w:t>
      </w:r>
      <w:proofErr w:type="spellStart"/>
      <w:r>
        <w:t>tod</w:t>
      </w:r>
      <w:proofErr w:type="spellEnd"/>
      <w:r>
        <w:t xml:space="preserve"> </w:t>
      </w:r>
      <w:proofErr w:type="spellStart"/>
      <w:r>
        <w:t>uberwunden</w:t>
      </w:r>
      <w:proofErr w:type="spellEnd"/>
      <w:r>
        <w:t xml:space="preserve"> / daß er uns der </w:t>
      </w:r>
      <w:proofErr w:type="spellStart"/>
      <w:r>
        <w:t>gerechtigkeit</w:t>
      </w:r>
      <w:proofErr w:type="spellEnd"/>
      <w:r>
        <w:t xml:space="preserve"> / die er uns durch seinen todt erworben hat / </w:t>
      </w:r>
      <w:proofErr w:type="spellStart"/>
      <w:r>
        <w:t>koendte</w:t>
      </w:r>
      <w:proofErr w:type="spellEnd"/>
      <w:r>
        <w:t xml:space="preserve"> </w:t>
      </w:r>
      <w:proofErr w:type="spellStart"/>
      <w:r>
        <w:t>theilhafftig</w:t>
      </w:r>
      <w:proofErr w:type="spellEnd"/>
      <w:r>
        <w:t xml:space="preserve"> machen. Zum andern werden auch wir </w:t>
      </w:r>
      <w:proofErr w:type="spellStart"/>
      <w:r>
        <w:t>jetzunder</w:t>
      </w:r>
      <w:proofErr w:type="spellEnd"/>
      <w:r>
        <w:t xml:space="preserve"> durch seine </w:t>
      </w:r>
      <w:proofErr w:type="spellStart"/>
      <w:r>
        <w:t>krafft</w:t>
      </w:r>
      <w:proofErr w:type="spellEnd"/>
      <w:r>
        <w:t xml:space="preserve"> erwecket zu einem </w:t>
      </w:r>
      <w:proofErr w:type="spellStart"/>
      <w:r>
        <w:t>newen</w:t>
      </w:r>
      <w:proofErr w:type="spellEnd"/>
      <w:r>
        <w:t xml:space="preserve"> leben. Zum dritten ist uns die </w:t>
      </w:r>
      <w:proofErr w:type="spellStart"/>
      <w:r>
        <w:t>Aufferstehung</w:t>
      </w:r>
      <w:proofErr w:type="spellEnd"/>
      <w:r>
        <w:t xml:space="preserve"> Christi ein gewisses </w:t>
      </w:r>
      <w:proofErr w:type="spellStart"/>
      <w:r>
        <w:t>pfand</w:t>
      </w:r>
      <w:proofErr w:type="spellEnd"/>
      <w:r>
        <w:t xml:space="preserve"> unserer seligen </w:t>
      </w:r>
      <w:proofErr w:type="spellStart"/>
      <w:r>
        <w:t>aufferstehung</w:t>
      </w:r>
      <w:proofErr w:type="spellEnd"/>
      <w:r>
        <w:t xml:space="preserve">. </w:t>
      </w:r>
    </w:p>
    <w:p w14:paraId="5C0E909D" w14:textId="77777777" w:rsidR="00923C96" w:rsidRDefault="00923C96" w:rsidP="00923C96">
      <w:pPr>
        <w:pStyle w:val="StandardWeb"/>
      </w:pPr>
      <w:r>
        <w:rPr>
          <w:rStyle w:val="Hervorhebung"/>
          <w:rFonts w:eastAsiaTheme="majorEastAsia"/>
        </w:rPr>
        <w:t>Frag.</w:t>
      </w:r>
      <w:r>
        <w:br/>
        <w:t xml:space="preserve">Wie </w:t>
      </w:r>
      <w:proofErr w:type="spellStart"/>
      <w:r>
        <w:t>verstehestu</w:t>
      </w:r>
      <w:proofErr w:type="spellEnd"/>
      <w:r>
        <w:t xml:space="preserve"> daß er ist gen </w:t>
      </w:r>
      <w:proofErr w:type="spellStart"/>
      <w:r>
        <w:t>himmel</w:t>
      </w:r>
      <w:proofErr w:type="spellEnd"/>
      <w:r>
        <w:t xml:space="preserve"> </w:t>
      </w:r>
      <w:proofErr w:type="spellStart"/>
      <w:r>
        <w:t>gefaren</w:t>
      </w:r>
      <w:proofErr w:type="spellEnd"/>
      <w:r>
        <w:t xml:space="preserve">? </w:t>
      </w:r>
    </w:p>
    <w:p w14:paraId="35CEB6DF" w14:textId="77777777" w:rsidR="00923C96" w:rsidRDefault="00923C96" w:rsidP="00923C96">
      <w:pPr>
        <w:pStyle w:val="StandardWeb"/>
      </w:pPr>
      <w:r>
        <w:rPr>
          <w:rStyle w:val="Hervorhebung"/>
          <w:rFonts w:eastAsiaTheme="majorEastAsia"/>
        </w:rPr>
        <w:t>Antwort.</w:t>
      </w:r>
      <w:r>
        <w:br/>
        <w:t xml:space="preserve">Daß Christus </w:t>
      </w:r>
      <w:proofErr w:type="spellStart"/>
      <w:r>
        <w:t>fuer</w:t>
      </w:r>
      <w:proofErr w:type="spellEnd"/>
      <w:r>
        <w:t xml:space="preserve"> den </w:t>
      </w:r>
      <w:proofErr w:type="spellStart"/>
      <w:r>
        <w:t>augen</w:t>
      </w:r>
      <w:proofErr w:type="spellEnd"/>
      <w:r>
        <w:t xml:space="preserve"> seiner Jünger / ist von der erden </w:t>
      </w:r>
      <w:proofErr w:type="spellStart"/>
      <w:r>
        <w:t>auffgehaben</w:t>
      </w:r>
      <w:proofErr w:type="spellEnd"/>
      <w:r>
        <w:t xml:space="preserve"> gen </w:t>
      </w:r>
      <w:proofErr w:type="spellStart"/>
      <w:r>
        <w:t>himmel</w:t>
      </w:r>
      <w:proofErr w:type="spellEnd"/>
      <w:r>
        <w:t xml:space="preserve"> / und uns zu gut daselbst ist / biß daß er </w:t>
      </w:r>
      <w:proofErr w:type="spellStart"/>
      <w:r>
        <w:t>widerkompt</w:t>
      </w:r>
      <w:proofErr w:type="spellEnd"/>
      <w:r>
        <w:t xml:space="preserve"> zu richten die lebendigen und die todten. </w:t>
      </w:r>
    </w:p>
    <w:p w14:paraId="564A48B3" w14:textId="77777777" w:rsidR="00923C96" w:rsidRDefault="00923C96" w:rsidP="00923C96">
      <w:pPr>
        <w:pStyle w:val="StandardWeb"/>
      </w:pPr>
      <w:r>
        <w:rPr>
          <w:rStyle w:val="Hervorhebung"/>
          <w:rFonts w:eastAsiaTheme="majorEastAsia"/>
        </w:rPr>
        <w:t>Frag.</w:t>
      </w:r>
      <w:r>
        <w:br/>
        <w:t xml:space="preserve">Ist denn Christus </w:t>
      </w:r>
      <w:proofErr w:type="spellStart"/>
      <w:r>
        <w:t>nit</w:t>
      </w:r>
      <w:proofErr w:type="spellEnd"/>
      <w:r>
        <w:t xml:space="preserve"> bey uns biß ans ende der </w:t>
      </w:r>
      <w:proofErr w:type="spellStart"/>
      <w:r>
        <w:t>welt</w:t>
      </w:r>
      <w:proofErr w:type="spellEnd"/>
      <w:r>
        <w:t xml:space="preserve"> / wie er uns verheissen hat? </w:t>
      </w:r>
    </w:p>
    <w:p w14:paraId="7AD3E400" w14:textId="77777777" w:rsidR="00923C96" w:rsidRDefault="00923C96" w:rsidP="00923C96">
      <w:pPr>
        <w:pStyle w:val="StandardWeb"/>
      </w:pPr>
      <w:r>
        <w:rPr>
          <w:rStyle w:val="Hervorhebung"/>
          <w:rFonts w:eastAsiaTheme="majorEastAsia"/>
        </w:rPr>
        <w:t>Antwort.</w:t>
      </w:r>
      <w:r>
        <w:br/>
        <w:t xml:space="preserve">Christus ist </w:t>
      </w:r>
      <w:proofErr w:type="spellStart"/>
      <w:r>
        <w:t>warer</w:t>
      </w:r>
      <w:proofErr w:type="spellEnd"/>
      <w:r>
        <w:t xml:space="preserve"> Mensch und </w:t>
      </w:r>
      <w:proofErr w:type="spellStart"/>
      <w:r>
        <w:t>warer</w:t>
      </w:r>
      <w:proofErr w:type="spellEnd"/>
      <w:r>
        <w:t xml:space="preserve"> Gott: Nach seiner menschlichen </w:t>
      </w:r>
      <w:proofErr w:type="spellStart"/>
      <w:r>
        <w:t>natur</w:t>
      </w:r>
      <w:proofErr w:type="spellEnd"/>
      <w:r>
        <w:t xml:space="preserve"> / ist er </w:t>
      </w:r>
      <w:proofErr w:type="spellStart"/>
      <w:r>
        <w:t>jetzunder</w:t>
      </w:r>
      <w:proofErr w:type="spellEnd"/>
      <w:r>
        <w:t xml:space="preserve"> nicht </w:t>
      </w:r>
      <w:proofErr w:type="spellStart"/>
      <w:r>
        <w:t>auff</w:t>
      </w:r>
      <w:proofErr w:type="spellEnd"/>
      <w:r>
        <w:t xml:space="preserve"> erden: aber nach seiner Gottheit / </w:t>
      </w:r>
      <w:proofErr w:type="spellStart"/>
      <w:r>
        <w:t>Maiestet</w:t>
      </w:r>
      <w:proofErr w:type="spellEnd"/>
      <w:r>
        <w:t xml:space="preserve"> / </w:t>
      </w:r>
      <w:proofErr w:type="spellStart"/>
      <w:r>
        <w:t>genad</w:t>
      </w:r>
      <w:proofErr w:type="spellEnd"/>
      <w:r>
        <w:t xml:space="preserve"> und Geist / weicht er nimmer von uns. </w:t>
      </w:r>
    </w:p>
    <w:p w14:paraId="2DDEC033" w14:textId="77777777" w:rsidR="00923C96" w:rsidRDefault="00923C96" w:rsidP="00923C96">
      <w:pPr>
        <w:pStyle w:val="StandardWeb"/>
      </w:pPr>
      <w:r>
        <w:rPr>
          <w:rStyle w:val="Hervorhebung"/>
          <w:rFonts w:eastAsiaTheme="majorEastAsia"/>
        </w:rPr>
        <w:t>Frag.</w:t>
      </w:r>
      <w:r>
        <w:br/>
        <w:t xml:space="preserve">Werden aber mit der weiß die zwo </w:t>
      </w:r>
      <w:proofErr w:type="spellStart"/>
      <w:r>
        <w:t>naturen</w:t>
      </w:r>
      <w:proofErr w:type="spellEnd"/>
      <w:r>
        <w:t xml:space="preserve"> in Christo </w:t>
      </w:r>
      <w:proofErr w:type="spellStart"/>
      <w:r>
        <w:t>nit</w:t>
      </w:r>
      <w:proofErr w:type="spellEnd"/>
      <w:r>
        <w:t xml:space="preserve"> von einander getrennet / so die </w:t>
      </w:r>
      <w:proofErr w:type="spellStart"/>
      <w:r>
        <w:t>menscheit</w:t>
      </w:r>
      <w:proofErr w:type="spellEnd"/>
      <w:r>
        <w:t xml:space="preserve"> nicht </w:t>
      </w:r>
      <w:proofErr w:type="spellStart"/>
      <w:r>
        <w:t>uberal</w:t>
      </w:r>
      <w:proofErr w:type="spellEnd"/>
      <w:r>
        <w:t xml:space="preserve"> ist / da die Gottheit ist? </w:t>
      </w:r>
    </w:p>
    <w:p w14:paraId="55802317" w14:textId="77777777" w:rsidR="00923C96" w:rsidRDefault="00923C96" w:rsidP="00923C96">
      <w:pPr>
        <w:pStyle w:val="StandardWeb"/>
      </w:pPr>
      <w:r>
        <w:rPr>
          <w:rStyle w:val="Hervorhebung"/>
          <w:rFonts w:eastAsiaTheme="majorEastAsia"/>
        </w:rPr>
        <w:t>Antwort.</w:t>
      </w:r>
      <w:r>
        <w:br/>
        <w:t xml:space="preserve">Mit nichten: Denn weil die Gottheit unbegreiflich und allenthalben gegenwertig ist: so muß folgen / daß sie </w:t>
      </w:r>
      <w:proofErr w:type="spellStart"/>
      <w:r>
        <w:t>wol</w:t>
      </w:r>
      <w:proofErr w:type="spellEnd"/>
      <w:r>
        <w:t xml:space="preserve"> ausserhalb </w:t>
      </w:r>
      <w:proofErr w:type="spellStart"/>
      <w:r>
        <w:t>jrer</w:t>
      </w:r>
      <w:proofErr w:type="spellEnd"/>
      <w:r>
        <w:t xml:space="preserve"> angenommenen </w:t>
      </w:r>
      <w:proofErr w:type="spellStart"/>
      <w:r>
        <w:t>menschheit</w:t>
      </w:r>
      <w:proofErr w:type="spellEnd"/>
      <w:r>
        <w:t xml:space="preserve"> / und dennoch nichts desto weniger auch in derselben ist / und persönlich mit </w:t>
      </w:r>
      <w:proofErr w:type="spellStart"/>
      <w:r>
        <w:t>jr</w:t>
      </w:r>
      <w:proofErr w:type="spellEnd"/>
      <w:r>
        <w:t xml:space="preserve"> vereiniget bleibt. </w:t>
      </w:r>
    </w:p>
    <w:p w14:paraId="2FCF1CE5" w14:textId="77777777" w:rsidR="00923C96" w:rsidRDefault="00923C96" w:rsidP="00923C96">
      <w:pPr>
        <w:pStyle w:val="StandardWeb"/>
      </w:pPr>
      <w:r>
        <w:rPr>
          <w:rStyle w:val="Hervorhebung"/>
          <w:rFonts w:eastAsiaTheme="majorEastAsia"/>
        </w:rPr>
        <w:t>Frag.</w:t>
      </w:r>
      <w:r>
        <w:br/>
        <w:t xml:space="preserve">Was nützet uns die </w:t>
      </w:r>
      <w:proofErr w:type="spellStart"/>
      <w:r>
        <w:t>Himmelfart</w:t>
      </w:r>
      <w:proofErr w:type="spellEnd"/>
      <w:r>
        <w:t xml:space="preserve"> Christi? </w:t>
      </w:r>
    </w:p>
    <w:p w14:paraId="37945A7A" w14:textId="77777777" w:rsidR="00923C96" w:rsidRDefault="00923C96" w:rsidP="00923C96">
      <w:pPr>
        <w:pStyle w:val="StandardWeb"/>
      </w:pPr>
      <w:r>
        <w:rPr>
          <w:rStyle w:val="Hervorhebung"/>
          <w:rFonts w:eastAsiaTheme="majorEastAsia"/>
        </w:rPr>
        <w:t>Antwort.</w:t>
      </w:r>
      <w:r>
        <w:br/>
        <w:t xml:space="preserve">Erstlich / daß er im </w:t>
      </w:r>
      <w:proofErr w:type="spellStart"/>
      <w:r>
        <w:t>himmel</w:t>
      </w:r>
      <w:proofErr w:type="spellEnd"/>
      <w:r>
        <w:t xml:space="preserve"> </w:t>
      </w:r>
      <w:proofErr w:type="spellStart"/>
      <w:r>
        <w:t>fuer</w:t>
      </w:r>
      <w:proofErr w:type="spellEnd"/>
      <w:r>
        <w:t xml:space="preserve"> dem </w:t>
      </w:r>
      <w:proofErr w:type="spellStart"/>
      <w:r>
        <w:t>angesicht</w:t>
      </w:r>
      <w:proofErr w:type="spellEnd"/>
      <w:r>
        <w:t xml:space="preserve"> seines Vaters / unser </w:t>
      </w:r>
      <w:proofErr w:type="spellStart"/>
      <w:r>
        <w:t>fuersprecher</w:t>
      </w:r>
      <w:proofErr w:type="spellEnd"/>
      <w:r>
        <w:t xml:space="preserve"> ist. Zum andern / daß wir unser </w:t>
      </w:r>
      <w:proofErr w:type="spellStart"/>
      <w:r>
        <w:t>fleisch</w:t>
      </w:r>
      <w:proofErr w:type="spellEnd"/>
      <w:r>
        <w:t xml:space="preserve"> im </w:t>
      </w:r>
      <w:proofErr w:type="spellStart"/>
      <w:r>
        <w:t>himmel</w:t>
      </w:r>
      <w:proofErr w:type="spellEnd"/>
      <w:r>
        <w:t xml:space="preserve"> zu einem sichern </w:t>
      </w:r>
      <w:proofErr w:type="spellStart"/>
      <w:r>
        <w:t>pfand</w:t>
      </w:r>
      <w:proofErr w:type="spellEnd"/>
      <w:r>
        <w:t xml:space="preserve"> haben / daß er als das </w:t>
      </w:r>
      <w:proofErr w:type="spellStart"/>
      <w:r>
        <w:t>haupt</w:t>
      </w:r>
      <w:proofErr w:type="spellEnd"/>
      <w:r>
        <w:t xml:space="preserve"> / uns seine </w:t>
      </w:r>
      <w:proofErr w:type="spellStart"/>
      <w:r>
        <w:t>glieder</w:t>
      </w:r>
      <w:proofErr w:type="spellEnd"/>
      <w:r>
        <w:t xml:space="preserve"> auch zu sich werde </w:t>
      </w:r>
      <w:proofErr w:type="spellStart"/>
      <w:r>
        <w:t>hinauff</w:t>
      </w:r>
      <w:proofErr w:type="spellEnd"/>
      <w:r>
        <w:t xml:space="preserve"> nehmen. Zum dritten / daß er uns seinen Geist zum </w:t>
      </w:r>
      <w:proofErr w:type="spellStart"/>
      <w:r>
        <w:t>gegenpfandt</w:t>
      </w:r>
      <w:proofErr w:type="spellEnd"/>
      <w:r>
        <w:t xml:space="preserve"> herab sendet / durch welches </w:t>
      </w:r>
      <w:proofErr w:type="spellStart"/>
      <w:r>
        <w:t>krafft</w:t>
      </w:r>
      <w:proofErr w:type="spellEnd"/>
      <w:r>
        <w:t xml:space="preserve"> wir suchen was droben ist / da Christus ist / sitzend zu der rechten Gottes / und nicht das </w:t>
      </w:r>
      <w:proofErr w:type="spellStart"/>
      <w:r>
        <w:t>auff</w:t>
      </w:r>
      <w:proofErr w:type="spellEnd"/>
      <w:r>
        <w:t xml:space="preserve"> erden ist. </w:t>
      </w:r>
    </w:p>
    <w:p w14:paraId="515FD9A1"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wird hinzu gesetzt / daß er sitze zur rechten Gottes? </w:t>
      </w:r>
    </w:p>
    <w:p w14:paraId="652CD120" w14:textId="77777777" w:rsidR="00923C96" w:rsidRDefault="00923C96" w:rsidP="00923C96">
      <w:pPr>
        <w:pStyle w:val="StandardWeb"/>
      </w:pPr>
      <w:r>
        <w:rPr>
          <w:rStyle w:val="Hervorhebung"/>
          <w:rFonts w:eastAsiaTheme="majorEastAsia"/>
        </w:rPr>
        <w:t>Antwort.</w:t>
      </w:r>
      <w:r>
        <w:br/>
        <w:t xml:space="preserve">Daß Christus </w:t>
      </w:r>
      <w:proofErr w:type="spellStart"/>
      <w:r>
        <w:t>darumb</w:t>
      </w:r>
      <w:proofErr w:type="spellEnd"/>
      <w:r>
        <w:t xml:space="preserve"> gen </w:t>
      </w:r>
      <w:proofErr w:type="spellStart"/>
      <w:r>
        <w:t>himmel</w:t>
      </w:r>
      <w:proofErr w:type="spellEnd"/>
      <w:r>
        <w:t xml:space="preserve"> </w:t>
      </w:r>
      <w:proofErr w:type="spellStart"/>
      <w:r>
        <w:t>gefaren</w:t>
      </w:r>
      <w:proofErr w:type="spellEnd"/>
      <w:r>
        <w:t xml:space="preserve"> ist / daß er sich daselbst erzeige / als das </w:t>
      </w:r>
      <w:proofErr w:type="spellStart"/>
      <w:r>
        <w:t>haubt</w:t>
      </w:r>
      <w:proofErr w:type="spellEnd"/>
      <w:r>
        <w:t xml:space="preserve"> seiner Christlichen </w:t>
      </w:r>
      <w:proofErr w:type="spellStart"/>
      <w:r>
        <w:t>kirchen</w:t>
      </w:r>
      <w:proofErr w:type="spellEnd"/>
      <w:r>
        <w:t xml:space="preserve"> / durch welches der Vater alles regiert. </w:t>
      </w:r>
    </w:p>
    <w:p w14:paraId="035F9816" w14:textId="77777777" w:rsidR="00923C96" w:rsidRDefault="00923C96" w:rsidP="00923C96">
      <w:pPr>
        <w:pStyle w:val="StandardWeb"/>
      </w:pPr>
      <w:r>
        <w:rPr>
          <w:rStyle w:val="Hervorhebung"/>
          <w:rFonts w:eastAsiaTheme="majorEastAsia"/>
        </w:rPr>
        <w:t>Frag.</w:t>
      </w:r>
      <w:r>
        <w:br/>
        <w:t xml:space="preserve">Was nützet uns diese </w:t>
      </w:r>
      <w:proofErr w:type="spellStart"/>
      <w:r>
        <w:t>herrligkeit</w:t>
      </w:r>
      <w:proofErr w:type="spellEnd"/>
      <w:r>
        <w:t xml:space="preserve"> unsers </w:t>
      </w:r>
      <w:proofErr w:type="spellStart"/>
      <w:r>
        <w:t>haupts</w:t>
      </w:r>
      <w:proofErr w:type="spellEnd"/>
      <w:r>
        <w:t xml:space="preserve"> Christi? </w:t>
      </w:r>
    </w:p>
    <w:p w14:paraId="055A4735" w14:textId="77777777" w:rsidR="00923C96" w:rsidRDefault="00923C96" w:rsidP="00923C96">
      <w:pPr>
        <w:pStyle w:val="StandardWeb"/>
      </w:pPr>
      <w:r>
        <w:rPr>
          <w:rStyle w:val="Hervorhebung"/>
          <w:rFonts w:eastAsiaTheme="majorEastAsia"/>
        </w:rPr>
        <w:t>Antwort.</w:t>
      </w:r>
      <w:r>
        <w:br/>
        <w:t xml:space="preserve">Erstlich daß er durch seinen heiligen Geist / in uns seine </w:t>
      </w:r>
      <w:proofErr w:type="spellStart"/>
      <w:r>
        <w:t>glieder</w:t>
      </w:r>
      <w:proofErr w:type="spellEnd"/>
      <w:r>
        <w:t xml:space="preserve"> / die </w:t>
      </w:r>
      <w:proofErr w:type="spellStart"/>
      <w:r>
        <w:t>himlischen</w:t>
      </w:r>
      <w:proofErr w:type="spellEnd"/>
      <w:r>
        <w:t xml:space="preserve"> gaben </w:t>
      </w:r>
      <w:proofErr w:type="spellStart"/>
      <w:r>
        <w:t>außgeust</w:t>
      </w:r>
      <w:proofErr w:type="spellEnd"/>
      <w:r>
        <w:t xml:space="preserve">. Darnach / daß er uns mit seinem </w:t>
      </w:r>
      <w:proofErr w:type="spellStart"/>
      <w:r>
        <w:t>gewalt</w:t>
      </w:r>
      <w:proofErr w:type="spellEnd"/>
      <w:r>
        <w:t xml:space="preserve"> wider alle feind schützet und </w:t>
      </w:r>
      <w:proofErr w:type="spellStart"/>
      <w:r>
        <w:t>erhelt</w:t>
      </w:r>
      <w:proofErr w:type="spellEnd"/>
      <w:r>
        <w:t xml:space="preserve">. </w:t>
      </w:r>
    </w:p>
    <w:p w14:paraId="736A6D1B" w14:textId="77777777" w:rsidR="00923C96" w:rsidRDefault="00923C96" w:rsidP="00923C96">
      <w:pPr>
        <w:pStyle w:val="StandardWeb"/>
      </w:pPr>
      <w:r>
        <w:rPr>
          <w:rStyle w:val="Hervorhebung"/>
          <w:rFonts w:eastAsiaTheme="majorEastAsia"/>
        </w:rPr>
        <w:t>Frag.</w:t>
      </w:r>
      <w:r>
        <w:br/>
        <w:t xml:space="preserve">Was </w:t>
      </w:r>
      <w:proofErr w:type="spellStart"/>
      <w:r>
        <w:t>troestet</w:t>
      </w:r>
      <w:proofErr w:type="spellEnd"/>
      <w:r>
        <w:t xml:space="preserve"> dich die </w:t>
      </w:r>
      <w:proofErr w:type="spellStart"/>
      <w:r>
        <w:t>widerkunfft</w:t>
      </w:r>
      <w:proofErr w:type="spellEnd"/>
      <w:r>
        <w:t xml:space="preserve"> </w:t>
      </w:r>
      <w:proofErr w:type="spellStart"/>
      <w:r>
        <w:t>christi</w:t>
      </w:r>
      <w:proofErr w:type="spellEnd"/>
      <w:r>
        <w:t xml:space="preserve"> zu richten die lebendigen und die todten? </w:t>
      </w:r>
    </w:p>
    <w:p w14:paraId="54E88F22" w14:textId="77777777" w:rsidR="00923C96" w:rsidRDefault="00923C96" w:rsidP="00923C96">
      <w:pPr>
        <w:pStyle w:val="StandardWeb"/>
      </w:pPr>
      <w:r>
        <w:rPr>
          <w:rStyle w:val="Hervorhebung"/>
          <w:rFonts w:eastAsiaTheme="majorEastAsia"/>
        </w:rPr>
        <w:t>Antwort.</w:t>
      </w:r>
      <w:r>
        <w:br/>
        <w:t xml:space="preserve">Daß ich in allem </w:t>
      </w:r>
      <w:proofErr w:type="spellStart"/>
      <w:r>
        <w:t>trübsal</w:t>
      </w:r>
      <w:proofErr w:type="spellEnd"/>
      <w:r>
        <w:t xml:space="preserve"> und </w:t>
      </w:r>
      <w:proofErr w:type="spellStart"/>
      <w:r>
        <w:t>verfolgung</w:t>
      </w:r>
      <w:proofErr w:type="spellEnd"/>
      <w:r>
        <w:t xml:space="preserve"> mit </w:t>
      </w:r>
      <w:proofErr w:type="spellStart"/>
      <w:r>
        <w:t>auffgerichtem</w:t>
      </w:r>
      <w:proofErr w:type="spellEnd"/>
      <w:r>
        <w:t xml:space="preserve"> </w:t>
      </w:r>
      <w:proofErr w:type="spellStart"/>
      <w:r>
        <w:t>haupt</w:t>
      </w:r>
      <w:proofErr w:type="spellEnd"/>
      <w:r>
        <w:t xml:space="preserve"> / eben des Richters der sich zuvor dem </w:t>
      </w:r>
      <w:proofErr w:type="spellStart"/>
      <w:r>
        <w:t>gericht</w:t>
      </w:r>
      <w:proofErr w:type="spellEnd"/>
      <w:r>
        <w:t xml:space="preserve"> Gottes </w:t>
      </w:r>
      <w:proofErr w:type="spellStart"/>
      <w:r>
        <w:t>fuer</w:t>
      </w:r>
      <w:proofErr w:type="spellEnd"/>
      <w:r>
        <w:t xml:space="preserve"> mich </w:t>
      </w:r>
      <w:proofErr w:type="spellStart"/>
      <w:r>
        <w:t>dargestelt</w:t>
      </w:r>
      <w:proofErr w:type="spellEnd"/>
      <w:r>
        <w:t xml:space="preserve"> / und alle </w:t>
      </w:r>
      <w:proofErr w:type="spellStart"/>
      <w:r>
        <w:t>vermaledeiung</w:t>
      </w:r>
      <w:proofErr w:type="spellEnd"/>
      <w:r>
        <w:t xml:space="preserve"> von mir hinweg </w:t>
      </w:r>
      <w:proofErr w:type="spellStart"/>
      <w:r>
        <w:t>genomen</w:t>
      </w:r>
      <w:proofErr w:type="spellEnd"/>
      <w:r>
        <w:t xml:space="preserve"> hat / </w:t>
      </w:r>
      <w:proofErr w:type="spellStart"/>
      <w:r>
        <w:t>auß</w:t>
      </w:r>
      <w:proofErr w:type="spellEnd"/>
      <w:r>
        <w:t xml:space="preserve"> dem </w:t>
      </w:r>
      <w:proofErr w:type="spellStart"/>
      <w:r>
        <w:t>himmel</w:t>
      </w:r>
      <w:proofErr w:type="spellEnd"/>
      <w:r>
        <w:t xml:space="preserve"> </w:t>
      </w:r>
      <w:proofErr w:type="spellStart"/>
      <w:r>
        <w:t>gewertig</w:t>
      </w:r>
      <w:proofErr w:type="spellEnd"/>
      <w:r>
        <w:t xml:space="preserve"> bin / daß er alle seine und meine feinde / in die ewige </w:t>
      </w:r>
      <w:proofErr w:type="spellStart"/>
      <w:r>
        <w:t>verdamnuß</w:t>
      </w:r>
      <w:proofErr w:type="spellEnd"/>
      <w:r>
        <w:t xml:space="preserve"> </w:t>
      </w:r>
      <w:proofErr w:type="spellStart"/>
      <w:r>
        <w:t>werffe</w:t>
      </w:r>
      <w:proofErr w:type="spellEnd"/>
      <w:r>
        <w:t xml:space="preserve">: mich aber </w:t>
      </w:r>
      <w:proofErr w:type="spellStart"/>
      <w:r>
        <w:t>sampt</w:t>
      </w:r>
      <w:proofErr w:type="spellEnd"/>
      <w:r>
        <w:t xml:space="preserve"> allen </w:t>
      </w:r>
      <w:proofErr w:type="spellStart"/>
      <w:r>
        <w:t>außerwelten</w:t>
      </w:r>
      <w:proofErr w:type="spellEnd"/>
      <w:r>
        <w:t xml:space="preserve"> zu </w:t>
      </w:r>
      <w:proofErr w:type="spellStart"/>
      <w:r>
        <w:t>jhm</w:t>
      </w:r>
      <w:proofErr w:type="spellEnd"/>
      <w:r>
        <w:t xml:space="preserve"> in die </w:t>
      </w:r>
      <w:proofErr w:type="spellStart"/>
      <w:r>
        <w:t>himlische</w:t>
      </w:r>
      <w:proofErr w:type="spellEnd"/>
      <w:r>
        <w:t xml:space="preserve"> </w:t>
      </w:r>
      <w:proofErr w:type="spellStart"/>
      <w:r>
        <w:t>freud</w:t>
      </w:r>
      <w:proofErr w:type="spellEnd"/>
      <w:r>
        <w:t xml:space="preserve"> und </w:t>
      </w:r>
      <w:proofErr w:type="spellStart"/>
      <w:r>
        <w:t>herrligkeit</w:t>
      </w:r>
      <w:proofErr w:type="spellEnd"/>
      <w:r>
        <w:t xml:space="preserve"> </w:t>
      </w:r>
      <w:proofErr w:type="spellStart"/>
      <w:r>
        <w:t>neme</w:t>
      </w:r>
      <w:proofErr w:type="spellEnd"/>
      <w:r>
        <w:t xml:space="preserve">. </w:t>
      </w:r>
    </w:p>
    <w:p w14:paraId="78C7DB99" w14:textId="77777777" w:rsidR="00923C96" w:rsidRDefault="00923C96" w:rsidP="00923C96">
      <w:pPr>
        <w:pStyle w:val="berschrift3"/>
      </w:pPr>
      <w:r>
        <w:t>Von Gott dem heiligen Geist.</w:t>
      </w:r>
    </w:p>
    <w:p w14:paraId="26406B07" w14:textId="77777777" w:rsidR="00923C96" w:rsidRDefault="00923C96" w:rsidP="00923C96">
      <w:pPr>
        <w:pStyle w:val="StandardWeb"/>
      </w:pPr>
      <w:r>
        <w:rPr>
          <w:rStyle w:val="Hervorhebung"/>
          <w:rFonts w:eastAsiaTheme="majorEastAsia"/>
        </w:rPr>
        <w:t>Frag.</w:t>
      </w:r>
      <w:r>
        <w:br/>
        <w:t xml:space="preserve">Was </w:t>
      </w:r>
      <w:proofErr w:type="spellStart"/>
      <w:r>
        <w:t>glaubstu</w:t>
      </w:r>
      <w:proofErr w:type="spellEnd"/>
      <w:r>
        <w:t xml:space="preserve"> vom </w:t>
      </w:r>
      <w:proofErr w:type="spellStart"/>
      <w:r>
        <w:t>hiligen</w:t>
      </w:r>
      <w:proofErr w:type="spellEnd"/>
      <w:r>
        <w:t xml:space="preserve"> Geist? </w:t>
      </w:r>
    </w:p>
    <w:p w14:paraId="1056BB7F" w14:textId="77777777" w:rsidR="00923C96" w:rsidRDefault="00923C96" w:rsidP="00923C96">
      <w:pPr>
        <w:pStyle w:val="StandardWeb"/>
      </w:pPr>
      <w:r>
        <w:rPr>
          <w:rStyle w:val="Hervorhebung"/>
          <w:rFonts w:eastAsiaTheme="majorEastAsia"/>
        </w:rPr>
        <w:t>Antwort.</w:t>
      </w:r>
      <w:r>
        <w:br/>
        <w:t xml:space="preserve">Erstlich daß er gleich ewiger Gott mit dem Vater und dem Son ist. Zum andern / daß er auch mir gegeben ist / mich durch einen waren glauben / Christi und aller seiner </w:t>
      </w:r>
      <w:proofErr w:type="spellStart"/>
      <w:r>
        <w:t>wolthaten</w:t>
      </w:r>
      <w:proofErr w:type="spellEnd"/>
      <w:r>
        <w:t xml:space="preserve"> </w:t>
      </w:r>
      <w:proofErr w:type="spellStart"/>
      <w:r>
        <w:t>theilhafftig</w:t>
      </w:r>
      <w:proofErr w:type="spellEnd"/>
      <w:r>
        <w:t xml:space="preserve"> machet / mich </w:t>
      </w:r>
      <w:proofErr w:type="spellStart"/>
      <w:r>
        <w:t>troestet</w:t>
      </w:r>
      <w:proofErr w:type="spellEnd"/>
      <w:r>
        <w:t xml:space="preserve"> / und bey mir bleiben wird biß in </w:t>
      </w:r>
      <w:proofErr w:type="spellStart"/>
      <w:r>
        <w:t>ewigkeit</w:t>
      </w:r>
      <w:proofErr w:type="spellEnd"/>
      <w:r>
        <w:t xml:space="preserve">. </w:t>
      </w:r>
    </w:p>
    <w:p w14:paraId="6A63A358" w14:textId="77777777" w:rsidR="00923C96" w:rsidRDefault="00923C96" w:rsidP="00923C96">
      <w:pPr>
        <w:pStyle w:val="StandardWeb"/>
      </w:pPr>
      <w:r>
        <w:rPr>
          <w:rStyle w:val="Hervorhebung"/>
          <w:rFonts w:eastAsiaTheme="majorEastAsia"/>
        </w:rPr>
        <w:t>Frag.</w:t>
      </w:r>
      <w:r>
        <w:br/>
        <w:t xml:space="preserve">Was </w:t>
      </w:r>
      <w:proofErr w:type="spellStart"/>
      <w:r>
        <w:t>glaubstu</w:t>
      </w:r>
      <w:proofErr w:type="spellEnd"/>
      <w:r>
        <w:t xml:space="preserve"> von der heiligen allgemeinen Christlichen Kirchen? </w:t>
      </w:r>
    </w:p>
    <w:p w14:paraId="0B7E4741" w14:textId="77777777" w:rsidR="00923C96" w:rsidRDefault="00923C96" w:rsidP="00923C96">
      <w:pPr>
        <w:pStyle w:val="StandardWeb"/>
      </w:pPr>
      <w:r>
        <w:rPr>
          <w:rStyle w:val="Hervorhebung"/>
          <w:rFonts w:eastAsiaTheme="majorEastAsia"/>
        </w:rPr>
        <w:t>Antwort.</w:t>
      </w:r>
      <w:r>
        <w:br/>
        <w:t xml:space="preserve">Daß der Son Gottes </w:t>
      </w:r>
      <w:proofErr w:type="spellStart"/>
      <w:r>
        <w:t>auß</w:t>
      </w:r>
      <w:proofErr w:type="spellEnd"/>
      <w:r>
        <w:t xml:space="preserve"> dem </w:t>
      </w:r>
      <w:proofErr w:type="spellStart"/>
      <w:r>
        <w:t>gantzen</w:t>
      </w:r>
      <w:proofErr w:type="spellEnd"/>
      <w:r>
        <w:t xml:space="preserve"> menschlichen </w:t>
      </w:r>
      <w:proofErr w:type="spellStart"/>
      <w:r>
        <w:t>geschlecht</w:t>
      </w:r>
      <w:proofErr w:type="spellEnd"/>
      <w:r>
        <w:t xml:space="preserve"> / </w:t>
      </w:r>
      <w:proofErr w:type="spellStart"/>
      <w:r>
        <w:t>jhm</w:t>
      </w:r>
      <w:proofErr w:type="spellEnd"/>
      <w:r>
        <w:t xml:space="preserve"> ein </w:t>
      </w:r>
      <w:proofErr w:type="spellStart"/>
      <w:r>
        <w:t>außerwelte</w:t>
      </w:r>
      <w:proofErr w:type="spellEnd"/>
      <w:r>
        <w:t xml:space="preserve"> gemein zum ewigen leben / durch sein Geist und </w:t>
      </w:r>
      <w:proofErr w:type="spellStart"/>
      <w:r>
        <w:t>wort</w:t>
      </w:r>
      <w:proofErr w:type="spellEnd"/>
      <w:r>
        <w:t xml:space="preserve"> in </w:t>
      </w:r>
      <w:proofErr w:type="spellStart"/>
      <w:r>
        <w:t>einigkeit</w:t>
      </w:r>
      <w:proofErr w:type="spellEnd"/>
      <w:r>
        <w:t xml:space="preserve"> des waren </w:t>
      </w:r>
      <w:proofErr w:type="spellStart"/>
      <w:r>
        <w:t>glaubens</w:t>
      </w:r>
      <w:proofErr w:type="spellEnd"/>
      <w:r>
        <w:t xml:space="preserve"> / von </w:t>
      </w:r>
      <w:proofErr w:type="spellStart"/>
      <w:r>
        <w:t>anbegin</w:t>
      </w:r>
      <w:proofErr w:type="spellEnd"/>
      <w:r>
        <w:t xml:space="preserve"> der </w:t>
      </w:r>
      <w:proofErr w:type="spellStart"/>
      <w:r>
        <w:t>welt</w:t>
      </w:r>
      <w:proofErr w:type="spellEnd"/>
      <w:r>
        <w:t xml:space="preserve"> / biß ans end </w:t>
      </w:r>
      <w:proofErr w:type="spellStart"/>
      <w:r>
        <w:t>versamle</w:t>
      </w:r>
      <w:proofErr w:type="spellEnd"/>
      <w:r>
        <w:t xml:space="preserve"> / schütze und erhalte / und daß ich derselben ein lebendiges </w:t>
      </w:r>
      <w:proofErr w:type="spellStart"/>
      <w:r>
        <w:t>glied</w:t>
      </w:r>
      <w:proofErr w:type="spellEnd"/>
      <w:r>
        <w:t xml:space="preserve"> bin / und ewig bleiben werde. </w:t>
      </w:r>
    </w:p>
    <w:p w14:paraId="06804BC1" w14:textId="77777777" w:rsidR="00923C96" w:rsidRDefault="00923C96" w:rsidP="00923C96">
      <w:pPr>
        <w:pStyle w:val="StandardWeb"/>
      </w:pPr>
      <w:r>
        <w:rPr>
          <w:rStyle w:val="Hervorhebung"/>
          <w:rFonts w:eastAsiaTheme="majorEastAsia"/>
        </w:rPr>
        <w:t>Frag.</w:t>
      </w:r>
      <w:r>
        <w:br/>
        <w:t xml:space="preserve">Was </w:t>
      </w:r>
      <w:proofErr w:type="spellStart"/>
      <w:r>
        <w:t>verstehestu</w:t>
      </w:r>
      <w:proofErr w:type="spellEnd"/>
      <w:r>
        <w:t xml:space="preserve"> durch die gemeinschafft der Heiligen? </w:t>
      </w:r>
    </w:p>
    <w:p w14:paraId="02E6D501" w14:textId="77777777" w:rsidR="00923C96" w:rsidRDefault="00923C96" w:rsidP="00923C96">
      <w:pPr>
        <w:pStyle w:val="StandardWeb"/>
      </w:pPr>
      <w:r>
        <w:rPr>
          <w:rStyle w:val="Hervorhebung"/>
          <w:rFonts w:eastAsiaTheme="majorEastAsia"/>
        </w:rPr>
        <w:t>Antwort.</w:t>
      </w:r>
      <w:r>
        <w:br/>
        <w:t xml:space="preserve">Erstlich / daß alle und jede </w:t>
      </w:r>
      <w:proofErr w:type="spellStart"/>
      <w:r>
        <w:t>glaubigen</w:t>
      </w:r>
      <w:proofErr w:type="spellEnd"/>
      <w:r>
        <w:t xml:space="preserve"> / als </w:t>
      </w:r>
      <w:proofErr w:type="spellStart"/>
      <w:r>
        <w:t>glieder</w:t>
      </w:r>
      <w:proofErr w:type="spellEnd"/>
      <w:r>
        <w:t xml:space="preserve"> an dem Herrn Christo / und allen seinen </w:t>
      </w:r>
      <w:proofErr w:type="spellStart"/>
      <w:r>
        <w:t>schetzen</w:t>
      </w:r>
      <w:proofErr w:type="spellEnd"/>
      <w:r>
        <w:t xml:space="preserve"> und gaben / gemeinschafft haben. Zum andern / daß ein jeder seine gaben zu nutz und heil der andern </w:t>
      </w:r>
      <w:proofErr w:type="spellStart"/>
      <w:r>
        <w:t>glieder</w:t>
      </w:r>
      <w:proofErr w:type="spellEnd"/>
      <w:r>
        <w:t xml:space="preserve"> / willig und mit </w:t>
      </w:r>
      <w:proofErr w:type="spellStart"/>
      <w:r>
        <w:t>freuden</w:t>
      </w:r>
      <w:proofErr w:type="spellEnd"/>
      <w:r>
        <w:t xml:space="preserve"> anzulegen sich schuldig wissen soll. </w:t>
      </w:r>
    </w:p>
    <w:p w14:paraId="6C862914" w14:textId="77777777" w:rsidR="00923C96" w:rsidRDefault="00923C96" w:rsidP="00923C96">
      <w:pPr>
        <w:pStyle w:val="StandardWeb"/>
      </w:pPr>
      <w:r>
        <w:rPr>
          <w:rStyle w:val="Hervorhebung"/>
          <w:rFonts w:eastAsiaTheme="majorEastAsia"/>
        </w:rPr>
        <w:t>Frag.</w:t>
      </w:r>
      <w:r>
        <w:br/>
        <w:t xml:space="preserve">Was </w:t>
      </w:r>
      <w:proofErr w:type="spellStart"/>
      <w:r>
        <w:t>glaubstu</w:t>
      </w:r>
      <w:proofErr w:type="spellEnd"/>
      <w:r>
        <w:t xml:space="preserve"> von </w:t>
      </w:r>
      <w:proofErr w:type="spellStart"/>
      <w:r>
        <w:t>vergebung</w:t>
      </w:r>
      <w:proofErr w:type="spellEnd"/>
      <w:r>
        <w:t xml:space="preserve"> der Sünden? </w:t>
      </w:r>
    </w:p>
    <w:p w14:paraId="71E2DA6D" w14:textId="77777777" w:rsidR="00923C96" w:rsidRDefault="00923C96" w:rsidP="00923C96">
      <w:pPr>
        <w:pStyle w:val="StandardWeb"/>
      </w:pPr>
      <w:proofErr w:type="spellStart"/>
      <w:r>
        <w:rPr>
          <w:rStyle w:val="Hervorhebung"/>
          <w:rFonts w:eastAsiaTheme="majorEastAsia"/>
        </w:rPr>
        <w:t>antwort</w:t>
      </w:r>
      <w:proofErr w:type="spellEnd"/>
      <w:r>
        <w:rPr>
          <w:rStyle w:val="Hervorhebung"/>
          <w:rFonts w:eastAsiaTheme="majorEastAsia"/>
        </w:rPr>
        <w:t>.</w:t>
      </w:r>
      <w:r>
        <w:br/>
        <w:t xml:space="preserve">Daß Gott </w:t>
      </w:r>
      <w:proofErr w:type="spellStart"/>
      <w:r>
        <w:t>umb</w:t>
      </w:r>
      <w:proofErr w:type="spellEnd"/>
      <w:r>
        <w:t xml:space="preserve"> der </w:t>
      </w:r>
      <w:proofErr w:type="spellStart"/>
      <w:r>
        <w:t>gnugthuung</w:t>
      </w:r>
      <w:proofErr w:type="spellEnd"/>
      <w:r>
        <w:t xml:space="preserve"> Christi willen / aller meiner </w:t>
      </w:r>
      <w:proofErr w:type="spellStart"/>
      <w:r>
        <w:t>suenden</w:t>
      </w:r>
      <w:proofErr w:type="spellEnd"/>
      <w:r>
        <w:t xml:space="preserve"> / auch der </w:t>
      </w:r>
      <w:proofErr w:type="spellStart"/>
      <w:r>
        <w:t>suendlichen</w:t>
      </w:r>
      <w:proofErr w:type="spellEnd"/>
      <w:r>
        <w:t xml:space="preserve"> </w:t>
      </w:r>
      <w:proofErr w:type="spellStart"/>
      <w:r>
        <w:t>art</w:t>
      </w:r>
      <w:proofErr w:type="spellEnd"/>
      <w:r>
        <w:t xml:space="preserve"> / mit der ich mein lebenlang zu streiten habe / nimmermehr </w:t>
      </w:r>
      <w:proofErr w:type="spellStart"/>
      <w:r>
        <w:t>gedencken</w:t>
      </w:r>
      <w:proofErr w:type="spellEnd"/>
      <w:r>
        <w:t xml:space="preserve"> </w:t>
      </w:r>
      <w:proofErr w:type="spellStart"/>
      <w:r>
        <w:t>wil</w:t>
      </w:r>
      <w:proofErr w:type="spellEnd"/>
      <w:r>
        <w:t xml:space="preserve">: sonder mir die </w:t>
      </w:r>
      <w:proofErr w:type="spellStart"/>
      <w:r>
        <w:t>gerechtigkeit</w:t>
      </w:r>
      <w:proofErr w:type="spellEnd"/>
      <w:r>
        <w:t xml:space="preserve"> Christi </w:t>
      </w:r>
      <w:proofErr w:type="spellStart"/>
      <w:r>
        <w:t>auß</w:t>
      </w:r>
      <w:proofErr w:type="spellEnd"/>
      <w:r>
        <w:t xml:space="preserve"> </w:t>
      </w:r>
      <w:proofErr w:type="spellStart"/>
      <w:r>
        <w:t>gnaden</w:t>
      </w:r>
      <w:proofErr w:type="spellEnd"/>
      <w:r>
        <w:t xml:space="preserve"> </w:t>
      </w:r>
      <w:proofErr w:type="spellStart"/>
      <w:r>
        <w:t>schencket</w:t>
      </w:r>
      <w:proofErr w:type="spellEnd"/>
      <w:r>
        <w:t xml:space="preserve"> / daß ich ins </w:t>
      </w:r>
      <w:proofErr w:type="spellStart"/>
      <w:r>
        <w:t>gericht</w:t>
      </w:r>
      <w:proofErr w:type="spellEnd"/>
      <w:r>
        <w:t xml:space="preserve"> nimmermehr soll kommen. </w:t>
      </w:r>
    </w:p>
    <w:p w14:paraId="26E2899A" w14:textId="77777777" w:rsidR="00923C96" w:rsidRDefault="00923C96" w:rsidP="00923C96">
      <w:pPr>
        <w:pStyle w:val="StandardWeb"/>
      </w:pPr>
      <w:r>
        <w:rPr>
          <w:rStyle w:val="Hervorhebung"/>
          <w:rFonts w:eastAsiaTheme="majorEastAsia"/>
        </w:rPr>
        <w:t>Frag.</w:t>
      </w:r>
      <w:r>
        <w:br/>
        <w:t xml:space="preserve">Was </w:t>
      </w:r>
      <w:proofErr w:type="spellStart"/>
      <w:r>
        <w:t>troest</w:t>
      </w:r>
      <w:proofErr w:type="spellEnd"/>
      <w:r>
        <w:t xml:space="preserve"> dich die </w:t>
      </w:r>
      <w:proofErr w:type="spellStart"/>
      <w:r>
        <w:t>aufferstehung</w:t>
      </w:r>
      <w:proofErr w:type="spellEnd"/>
      <w:r>
        <w:t xml:space="preserve"> des </w:t>
      </w:r>
      <w:proofErr w:type="spellStart"/>
      <w:r>
        <w:t>fleisches</w:t>
      </w:r>
      <w:proofErr w:type="spellEnd"/>
      <w:r>
        <w:t xml:space="preserve">? </w:t>
      </w:r>
    </w:p>
    <w:p w14:paraId="5BC5921D" w14:textId="77777777" w:rsidR="00923C96" w:rsidRDefault="00923C96" w:rsidP="00923C96">
      <w:pPr>
        <w:pStyle w:val="StandardWeb"/>
      </w:pPr>
      <w:r>
        <w:rPr>
          <w:rStyle w:val="Hervorhebung"/>
          <w:rFonts w:eastAsiaTheme="majorEastAsia"/>
        </w:rPr>
        <w:t>Antwort.</w:t>
      </w:r>
      <w:r>
        <w:br/>
        <w:t xml:space="preserve">Daß nicht allein meine </w:t>
      </w:r>
      <w:proofErr w:type="spellStart"/>
      <w:r>
        <w:t>seel</w:t>
      </w:r>
      <w:proofErr w:type="spellEnd"/>
      <w:r>
        <w:t xml:space="preserve"> nach diesem leben als bald zu Christo </w:t>
      </w:r>
      <w:proofErr w:type="spellStart"/>
      <w:r>
        <w:t>jrem</w:t>
      </w:r>
      <w:proofErr w:type="spellEnd"/>
      <w:r>
        <w:t xml:space="preserve"> </w:t>
      </w:r>
      <w:proofErr w:type="spellStart"/>
      <w:r>
        <w:t>haupt</w:t>
      </w:r>
      <w:proofErr w:type="spellEnd"/>
      <w:r>
        <w:t xml:space="preserve"> genommen wird: sonder auch daß diß mein </w:t>
      </w:r>
      <w:proofErr w:type="spellStart"/>
      <w:r>
        <w:t>fleisch</w:t>
      </w:r>
      <w:proofErr w:type="spellEnd"/>
      <w:r>
        <w:t xml:space="preserve"> durch die </w:t>
      </w:r>
      <w:proofErr w:type="spellStart"/>
      <w:r>
        <w:t>krafft</w:t>
      </w:r>
      <w:proofErr w:type="spellEnd"/>
      <w:r>
        <w:t xml:space="preserve"> Christi </w:t>
      </w:r>
      <w:proofErr w:type="spellStart"/>
      <w:r>
        <w:t>aufferweckt</w:t>
      </w:r>
      <w:proofErr w:type="spellEnd"/>
      <w:r>
        <w:t xml:space="preserve"> / wider mit meiner </w:t>
      </w:r>
      <w:proofErr w:type="spellStart"/>
      <w:r>
        <w:t>seelen</w:t>
      </w:r>
      <w:proofErr w:type="spellEnd"/>
      <w:r>
        <w:t xml:space="preserve"> vereiniget / und dem heiligen leib Christi </w:t>
      </w:r>
      <w:proofErr w:type="spellStart"/>
      <w:r>
        <w:t>gleichformig</w:t>
      </w:r>
      <w:proofErr w:type="spellEnd"/>
      <w:r>
        <w:t xml:space="preserve"> werden sol. </w:t>
      </w:r>
    </w:p>
    <w:p w14:paraId="45835314" w14:textId="77777777" w:rsidR="00923C96" w:rsidRDefault="00923C96" w:rsidP="00923C96">
      <w:pPr>
        <w:pStyle w:val="StandardWeb"/>
      </w:pPr>
      <w:r>
        <w:rPr>
          <w:rStyle w:val="Hervorhebung"/>
          <w:rFonts w:eastAsiaTheme="majorEastAsia"/>
        </w:rPr>
        <w:t>Frag.</w:t>
      </w:r>
      <w:r>
        <w:br/>
        <w:t xml:space="preserve">Was </w:t>
      </w:r>
      <w:proofErr w:type="spellStart"/>
      <w:r>
        <w:t>troest</w:t>
      </w:r>
      <w:proofErr w:type="spellEnd"/>
      <w:r>
        <w:t xml:space="preserve"> dich der </w:t>
      </w:r>
      <w:proofErr w:type="spellStart"/>
      <w:r>
        <w:t>Artickel</w:t>
      </w:r>
      <w:proofErr w:type="spellEnd"/>
      <w:r>
        <w:t xml:space="preserve"> vom ewigen leben? </w:t>
      </w:r>
    </w:p>
    <w:p w14:paraId="5A16F95C" w14:textId="77777777" w:rsidR="00923C96" w:rsidRDefault="00923C96" w:rsidP="00923C96">
      <w:pPr>
        <w:pStyle w:val="StandardWeb"/>
      </w:pPr>
      <w:r>
        <w:rPr>
          <w:rStyle w:val="Hervorhebung"/>
          <w:rFonts w:eastAsiaTheme="majorEastAsia"/>
        </w:rPr>
        <w:t>Antwort.</w:t>
      </w:r>
      <w:r>
        <w:br/>
        <w:t xml:space="preserve">Daß / nachdem ich </w:t>
      </w:r>
      <w:proofErr w:type="spellStart"/>
      <w:r>
        <w:t>jetzunder</w:t>
      </w:r>
      <w:proofErr w:type="spellEnd"/>
      <w:r>
        <w:t xml:space="preserve"> den </w:t>
      </w:r>
      <w:proofErr w:type="spellStart"/>
      <w:r>
        <w:t>anfang</w:t>
      </w:r>
      <w:proofErr w:type="spellEnd"/>
      <w:r>
        <w:t xml:space="preserve"> der ewigen </w:t>
      </w:r>
      <w:proofErr w:type="spellStart"/>
      <w:r>
        <w:t>freude</w:t>
      </w:r>
      <w:proofErr w:type="spellEnd"/>
      <w:r>
        <w:t xml:space="preserve"> in meinem </w:t>
      </w:r>
      <w:proofErr w:type="spellStart"/>
      <w:r>
        <w:t>hertzen</w:t>
      </w:r>
      <w:proofErr w:type="spellEnd"/>
      <w:r>
        <w:t xml:space="preserve"> </w:t>
      </w:r>
      <w:proofErr w:type="spellStart"/>
      <w:r>
        <w:t>empfindt</w:t>
      </w:r>
      <w:proofErr w:type="spellEnd"/>
      <w:r>
        <w:t xml:space="preserve"> / ich nach diesem leben </w:t>
      </w:r>
      <w:proofErr w:type="spellStart"/>
      <w:r>
        <w:t>volkommene</w:t>
      </w:r>
      <w:proofErr w:type="spellEnd"/>
      <w:r>
        <w:t xml:space="preserve"> </w:t>
      </w:r>
      <w:proofErr w:type="spellStart"/>
      <w:r>
        <w:t>seligkeit</w:t>
      </w:r>
      <w:proofErr w:type="spellEnd"/>
      <w:r>
        <w:t xml:space="preserve"> besitzen werde / die kein </w:t>
      </w:r>
      <w:proofErr w:type="spellStart"/>
      <w:r>
        <w:t>aug</w:t>
      </w:r>
      <w:proofErr w:type="spellEnd"/>
      <w:r>
        <w:t xml:space="preserve"> gesehen / kein </w:t>
      </w:r>
      <w:proofErr w:type="spellStart"/>
      <w:r>
        <w:t>ohr</w:t>
      </w:r>
      <w:proofErr w:type="spellEnd"/>
      <w:r>
        <w:t xml:space="preserve"> </w:t>
      </w:r>
      <w:proofErr w:type="spellStart"/>
      <w:r>
        <w:t>gehoeret</w:t>
      </w:r>
      <w:proofErr w:type="spellEnd"/>
      <w:r>
        <w:t xml:space="preserve"> / und in keines </w:t>
      </w:r>
      <w:proofErr w:type="spellStart"/>
      <w:r>
        <w:t>menschen</w:t>
      </w:r>
      <w:proofErr w:type="spellEnd"/>
      <w:r>
        <w:t xml:space="preserve"> </w:t>
      </w:r>
      <w:proofErr w:type="spellStart"/>
      <w:r>
        <w:t>hertz</w:t>
      </w:r>
      <w:proofErr w:type="spellEnd"/>
      <w:r>
        <w:t xml:space="preserve"> nie </w:t>
      </w:r>
      <w:proofErr w:type="spellStart"/>
      <w:r>
        <w:t>komen</w:t>
      </w:r>
      <w:proofErr w:type="spellEnd"/>
      <w:r>
        <w:t xml:space="preserve"> ist / Gott ewiglich darin zu preisen. </w:t>
      </w:r>
    </w:p>
    <w:p w14:paraId="3E69291F" w14:textId="77777777" w:rsidR="00923C96" w:rsidRDefault="00923C96" w:rsidP="00923C96">
      <w:pPr>
        <w:pStyle w:val="StandardWeb"/>
      </w:pPr>
      <w:r>
        <w:rPr>
          <w:rStyle w:val="Hervorhebung"/>
          <w:rFonts w:eastAsiaTheme="majorEastAsia"/>
        </w:rPr>
        <w:t>Frag.</w:t>
      </w:r>
      <w:r>
        <w:br/>
        <w:t xml:space="preserve">Was </w:t>
      </w:r>
      <w:proofErr w:type="spellStart"/>
      <w:r>
        <w:t>hülfft</w:t>
      </w:r>
      <w:proofErr w:type="spellEnd"/>
      <w:r>
        <w:t xml:space="preserve"> es dich aber nun / wenn du diß alles glaubest? </w:t>
      </w:r>
    </w:p>
    <w:p w14:paraId="635B56E9" w14:textId="77777777" w:rsidR="00923C96" w:rsidRDefault="00923C96" w:rsidP="00923C96">
      <w:pPr>
        <w:pStyle w:val="StandardWeb"/>
      </w:pPr>
      <w:r>
        <w:rPr>
          <w:rStyle w:val="Hervorhebung"/>
          <w:rFonts w:eastAsiaTheme="majorEastAsia"/>
        </w:rPr>
        <w:t>Antwort.</w:t>
      </w:r>
      <w:r>
        <w:br/>
        <w:t xml:space="preserve">Daß ich in Christo </w:t>
      </w:r>
      <w:proofErr w:type="spellStart"/>
      <w:r>
        <w:t>fuer</w:t>
      </w:r>
      <w:proofErr w:type="spellEnd"/>
      <w:r>
        <w:t xml:space="preserve"> Gott gerecht / und ein Erb des ewigen </w:t>
      </w:r>
      <w:proofErr w:type="spellStart"/>
      <w:r>
        <w:t>lebens</w:t>
      </w:r>
      <w:proofErr w:type="spellEnd"/>
      <w:r>
        <w:t xml:space="preserve"> bin. </w:t>
      </w:r>
    </w:p>
    <w:p w14:paraId="422221E1" w14:textId="77777777" w:rsidR="00923C96" w:rsidRDefault="00923C96" w:rsidP="00923C96">
      <w:pPr>
        <w:pStyle w:val="StandardWeb"/>
      </w:pPr>
      <w:r>
        <w:rPr>
          <w:rStyle w:val="Hervorhebung"/>
          <w:rFonts w:eastAsiaTheme="majorEastAsia"/>
        </w:rPr>
        <w:t>Frag.</w:t>
      </w:r>
      <w:r>
        <w:br/>
        <w:t xml:space="preserve">Wie </w:t>
      </w:r>
      <w:proofErr w:type="spellStart"/>
      <w:r>
        <w:t>bistu</w:t>
      </w:r>
      <w:proofErr w:type="spellEnd"/>
      <w:r>
        <w:t xml:space="preserve"> gerecht </w:t>
      </w:r>
      <w:proofErr w:type="spellStart"/>
      <w:r>
        <w:t>fuer</w:t>
      </w:r>
      <w:proofErr w:type="spellEnd"/>
      <w:r>
        <w:t xml:space="preserve"> Gott? </w:t>
      </w:r>
    </w:p>
    <w:p w14:paraId="327A8A88" w14:textId="77777777" w:rsidR="00923C96" w:rsidRDefault="00923C96" w:rsidP="00923C96">
      <w:pPr>
        <w:pStyle w:val="StandardWeb"/>
      </w:pPr>
      <w:r>
        <w:rPr>
          <w:rStyle w:val="Hervorhebung"/>
          <w:rFonts w:eastAsiaTheme="majorEastAsia"/>
        </w:rPr>
        <w:t>Antwort.</w:t>
      </w:r>
      <w:r>
        <w:br/>
        <w:t xml:space="preserve">Allein durch waren glauben in Jesum Christum. Also: daß ob mich schon mein gewissen anklagte / daß ich wider alle Gebot Gottes schwerlich </w:t>
      </w:r>
      <w:proofErr w:type="spellStart"/>
      <w:r>
        <w:t>gesuendiget</w:t>
      </w:r>
      <w:proofErr w:type="spellEnd"/>
      <w:r>
        <w:t xml:space="preserve"> / und derselben keines nie gehalten hab / auch noch </w:t>
      </w:r>
      <w:proofErr w:type="spellStart"/>
      <w:r>
        <w:t>jmerdar</w:t>
      </w:r>
      <w:proofErr w:type="spellEnd"/>
      <w:r>
        <w:t xml:space="preserve"> zu allem </w:t>
      </w:r>
      <w:proofErr w:type="spellStart"/>
      <w:r>
        <w:t>boesen</w:t>
      </w:r>
      <w:proofErr w:type="spellEnd"/>
      <w:r>
        <w:t xml:space="preserve"> geneigt bin: doch </w:t>
      </w:r>
      <w:proofErr w:type="spellStart"/>
      <w:r>
        <w:t>Got</w:t>
      </w:r>
      <w:proofErr w:type="spellEnd"/>
      <w:r>
        <w:t xml:space="preserve"> ohn alle meine verdienst / </w:t>
      </w:r>
      <w:proofErr w:type="spellStart"/>
      <w:r>
        <w:t>auß</w:t>
      </w:r>
      <w:proofErr w:type="spellEnd"/>
      <w:r>
        <w:t xml:space="preserve"> lauter </w:t>
      </w:r>
      <w:proofErr w:type="spellStart"/>
      <w:r>
        <w:t>gnaden</w:t>
      </w:r>
      <w:proofErr w:type="spellEnd"/>
      <w:r>
        <w:t xml:space="preserve"> / mir die </w:t>
      </w:r>
      <w:proofErr w:type="spellStart"/>
      <w:r>
        <w:t>volkomne</w:t>
      </w:r>
      <w:proofErr w:type="spellEnd"/>
      <w:r>
        <w:t xml:space="preserve"> </w:t>
      </w:r>
      <w:proofErr w:type="spellStart"/>
      <w:r>
        <w:t>gnugthuung</w:t>
      </w:r>
      <w:proofErr w:type="spellEnd"/>
      <w:r>
        <w:t xml:space="preserve"> / </w:t>
      </w:r>
      <w:proofErr w:type="spellStart"/>
      <w:r>
        <w:t>gerechtigkeit</w:t>
      </w:r>
      <w:proofErr w:type="spellEnd"/>
      <w:r>
        <w:t xml:space="preserve"> und </w:t>
      </w:r>
      <w:proofErr w:type="spellStart"/>
      <w:r>
        <w:t>heiligkeit</w:t>
      </w:r>
      <w:proofErr w:type="spellEnd"/>
      <w:r>
        <w:t xml:space="preserve"> Christi </w:t>
      </w:r>
      <w:proofErr w:type="spellStart"/>
      <w:r>
        <w:t>schencket</w:t>
      </w:r>
      <w:proofErr w:type="spellEnd"/>
      <w:r>
        <w:t xml:space="preserve"> und zurechnet / als </w:t>
      </w:r>
      <w:proofErr w:type="spellStart"/>
      <w:r>
        <w:t>hette</w:t>
      </w:r>
      <w:proofErr w:type="spellEnd"/>
      <w:r>
        <w:t xml:space="preserve"> ich nie keine </w:t>
      </w:r>
      <w:proofErr w:type="spellStart"/>
      <w:r>
        <w:t>suende</w:t>
      </w:r>
      <w:proofErr w:type="spellEnd"/>
      <w:r>
        <w:t xml:space="preserve"> begangen noch gehabt / und selbst allen den gehorsam vollbracht / den Christus für mich hat geleistet / wenn ich allein solche </w:t>
      </w:r>
      <w:proofErr w:type="spellStart"/>
      <w:r>
        <w:t>wolthat</w:t>
      </w:r>
      <w:proofErr w:type="spellEnd"/>
      <w:r>
        <w:t xml:space="preserve"> mit </w:t>
      </w:r>
      <w:proofErr w:type="spellStart"/>
      <w:r>
        <w:t>glaubigen</w:t>
      </w:r>
      <w:proofErr w:type="spellEnd"/>
      <w:r>
        <w:t xml:space="preserve"> </w:t>
      </w:r>
      <w:proofErr w:type="spellStart"/>
      <w:r>
        <w:t>hertzen</w:t>
      </w:r>
      <w:proofErr w:type="spellEnd"/>
      <w:r>
        <w:t xml:space="preserve"> </w:t>
      </w:r>
      <w:proofErr w:type="spellStart"/>
      <w:r>
        <w:t>anneme</w:t>
      </w:r>
      <w:proofErr w:type="spellEnd"/>
      <w:r>
        <w:t xml:space="preserve">. </w:t>
      </w:r>
    </w:p>
    <w:p w14:paraId="22215C6C"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w:t>
      </w:r>
      <w:proofErr w:type="spellStart"/>
      <w:r>
        <w:t>sagstu</w:t>
      </w:r>
      <w:proofErr w:type="spellEnd"/>
      <w:r>
        <w:t xml:space="preserve"> daß du allein durch den glauben gerecht seyest? </w:t>
      </w:r>
    </w:p>
    <w:p w14:paraId="74E36CFA" w14:textId="77777777" w:rsidR="00923C96" w:rsidRDefault="00923C96" w:rsidP="00923C96">
      <w:pPr>
        <w:pStyle w:val="StandardWeb"/>
      </w:pPr>
      <w:r>
        <w:rPr>
          <w:rStyle w:val="Hervorhebung"/>
          <w:rFonts w:eastAsiaTheme="majorEastAsia"/>
        </w:rPr>
        <w:t>Antwort.</w:t>
      </w:r>
      <w:r>
        <w:br/>
        <w:t xml:space="preserve">Nicht daß ich von wegen der </w:t>
      </w:r>
      <w:proofErr w:type="spellStart"/>
      <w:r>
        <w:t>wirdigkeit</w:t>
      </w:r>
      <w:proofErr w:type="spellEnd"/>
      <w:r>
        <w:t xml:space="preserve"> meines </w:t>
      </w:r>
      <w:proofErr w:type="spellStart"/>
      <w:r>
        <w:t>glaubens</w:t>
      </w:r>
      <w:proofErr w:type="spellEnd"/>
      <w:r>
        <w:t xml:space="preserve"> Gott gefalle: sonder </w:t>
      </w:r>
      <w:proofErr w:type="spellStart"/>
      <w:r>
        <w:t>darumb</w:t>
      </w:r>
      <w:proofErr w:type="spellEnd"/>
      <w:r>
        <w:t xml:space="preserve"> / daß allein die </w:t>
      </w:r>
      <w:proofErr w:type="spellStart"/>
      <w:r>
        <w:t>gnugthuung</w:t>
      </w:r>
      <w:proofErr w:type="spellEnd"/>
      <w:r>
        <w:t xml:space="preserve"> / </w:t>
      </w:r>
      <w:proofErr w:type="spellStart"/>
      <w:r>
        <w:t>gerechtigkeit</w:t>
      </w:r>
      <w:proofErr w:type="spellEnd"/>
      <w:r>
        <w:t xml:space="preserve"> und </w:t>
      </w:r>
      <w:proofErr w:type="spellStart"/>
      <w:r>
        <w:t>heiligkeit</w:t>
      </w:r>
      <w:proofErr w:type="spellEnd"/>
      <w:r>
        <w:t xml:space="preserve"> Christi / meine </w:t>
      </w:r>
      <w:proofErr w:type="spellStart"/>
      <w:r>
        <w:t>gerechtigkeit</w:t>
      </w:r>
      <w:proofErr w:type="spellEnd"/>
      <w:r>
        <w:t xml:space="preserve"> </w:t>
      </w:r>
      <w:proofErr w:type="spellStart"/>
      <w:r>
        <w:t>fuer</w:t>
      </w:r>
      <w:proofErr w:type="spellEnd"/>
      <w:r>
        <w:t xml:space="preserve"> Gott ist / und ich dieselbe nicht anderst / denn allein durch den glauben </w:t>
      </w:r>
      <w:proofErr w:type="spellStart"/>
      <w:r>
        <w:t>annemen</w:t>
      </w:r>
      <w:proofErr w:type="spellEnd"/>
      <w:r>
        <w:t xml:space="preserve"> / und mir zueigen </w:t>
      </w:r>
      <w:proofErr w:type="spellStart"/>
      <w:r>
        <w:t>kan</w:t>
      </w:r>
      <w:proofErr w:type="spellEnd"/>
      <w:r>
        <w:t xml:space="preserve">. </w:t>
      </w:r>
    </w:p>
    <w:p w14:paraId="53D8B98A"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w:t>
      </w:r>
      <w:proofErr w:type="spellStart"/>
      <w:r>
        <w:t>koennen</w:t>
      </w:r>
      <w:proofErr w:type="spellEnd"/>
      <w:r>
        <w:t xml:space="preserve"> aber unsere gute </w:t>
      </w:r>
      <w:proofErr w:type="spellStart"/>
      <w:r>
        <w:t>werck</w:t>
      </w:r>
      <w:proofErr w:type="spellEnd"/>
      <w:r>
        <w:t xml:space="preserve"> </w:t>
      </w:r>
      <w:proofErr w:type="spellStart"/>
      <w:r>
        <w:t>nit</w:t>
      </w:r>
      <w:proofErr w:type="spellEnd"/>
      <w:r>
        <w:t xml:space="preserve"> die </w:t>
      </w:r>
      <w:proofErr w:type="spellStart"/>
      <w:r>
        <w:t>gerechtigkeit</w:t>
      </w:r>
      <w:proofErr w:type="spellEnd"/>
      <w:r>
        <w:t xml:space="preserve"> </w:t>
      </w:r>
      <w:proofErr w:type="spellStart"/>
      <w:r>
        <w:t>fuer</w:t>
      </w:r>
      <w:proofErr w:type="spellEnd"/>
      <w:r>
        <w:t xml:space="preserve"> Gott / oder ein stück derselben sein? </w:t>
      </w:r>
    </w:p>
    <w:p w14:paraId="3C52D3C0" w14:textId="77777777" w:rsidR="00923C96" w:rsidRDefault="00923C96" w:rsidP="00923C96">
      <w:pPr>
        <w:pStyle w:val="StandardWeb"/>
      </w:pPr>
      <w:r>
        <w:rPr>
          <w:rStyle w:val="Hervorhebung"/>
          <w:rFonts w:eastAsiaTheme="majorEastAsia"/>
        </w:rPr>
        <w:t>Antwort.</w:t>
      </w:r>
      <w:r>
        <w:br/>
      </w:r>
      <w:proofErr w:type="spellStart"/>
      <w:r>
        <w:t>Darumb</w:t>
      </w:r>
      <w:proofErr w:type="spellEnd"/>
      <w:r>
        <w:t xml:space="preserve"> / daß die </w:t>
      </w:r>
      <w:proofErr w:type="spellStart"/>
      <w:r>
        <w:t>gerechtigkeit</w:t>
      </w:r>
      <w:proofErr w:type="spellEnd"/>
      <w:r>
        <w:t xml:space="preserve"> / so </w:t>
      </w:r>
      <w:proofErr w:type="spellStart"/>
      <w:r>
        <w:t>fuer</w:t>
      </w:r>
      <w:proofErr w:type="spellEnd"/>
      <w:r>
        <w:t xml:space="preserve"> Gottes </w:t>
      </w:r>
      <w:proofErr w:type="spellStart"/>
      <w:r>
        <w:t>gericht</w:t>
      </w:r>
      <w:proofErr w:type="spellEnd"/>
      <w:r>
        <w:t xml:space="preserve"> bestehen </w:t>
      </w:r>
      <w:proofErr w:type="spellStart"/>
      <w:r>
        <w:t>sol</w:t>
      </w:r>
      <w:proofErr w:type="spellEnd"/>
      <w:r>
        <w:t xml:space="preserve"> / </w:t>
      </w:r>
      <w:proofErr w:type="spellStart"/>
      <w:r>
        <w:t>durchauß</w:t>
      </w:r>
      <w:proofErr w:type="spellEnd"/>
      <w:r>
        <w:t xml:space="preserve"> </w:t>
      </w:r>
      <w:proofErr w:type="spellStart"/>
      <w:r>
        <w:t>volkomen</w:t>
      </w:r>
      <w:proofErr w:type="spellEnd"/>
      <w:r>
        <w:t xml:space="preserve"> / und dem </w:t>
      </w:r>
      <w:proofErr w:type="spellStart"/>
      <w:r>
        <w:t>Goettlichen</w:t>
      </w:r>
      <w:proofErr w:type="spellEnd"/>
      <w:r>
        <w:t xml:space="preserve"> Gesetz </w:t>
      </w:r>
      <w:proofErr w:type="spellStart"/>
      <w:r>
        <w:t>gantz</w:t>
      </w:r>
      <w:proofErr w:type="spellEnd"/>
      <w:r>
        <w:t xml:space="preserve"> </w:t>
      </w:r>
      <w:proofErr w:type="spellStart"/>
      <w:r>
        <w:t>gleichformig</w:t>
      </w:r>
      <w:proofErr w:type="spellEnd"/>
      <w:r>
        <w:t xml:space="preserve"> sein muß / und aber auch unsere beste </w:t>
      </w:r>
      <w:proofErr w:type="spellStart"/>
      <w:r>
        <w:t>werck</w:t>
      </w:r>
      <w:proofErr w:type="spellEnd"/>
      <w:r>
        <w:t xml:space="preserve"> in diesem leben alle </w:t>
      </w:r>
      <w:proofErr w:type="spellStart"/>
      <w:r>
        <w:t>unvolkomen</w:t>
      </w:r>
      <w:proofErr w:type="spellEnd"/>
      <w:r>
        <w:t xml:space="preserve"> / und mit </w:t>
      </w:r>
      <w:proofErr w:type="spellStart"/>
      <w:r>
        <w:t>suenden</w:t>
      </w:r>
      <w:proofErr w:type="spellEnd"/>
      <w:r>
        <w:t xml:space="preserve"> befleckt sind. </w:t>
      </w:r>
    </w:p>
    <w:p w14:paraId="509246D0" w14:textId="77777777" w:rsidR="00923C96" w:rsidRDefault="00923C96" w:rsidP="00923C96">
      <w:pPr>
        <w:pStyle w:val="StandardWeb"/>
      </w:pPr>
      <w:r>
        <w:rPr>
          <w:rStyle w:val="Hervorhebung"/>
          <w:rFonts w:eastAsiaTheme="majorEastAsia"/>
        </w:rPr>
        <w:t>Frag.</w:t>
      </w:r>
      <w:r>
        <w:br/>
        <w:t xml:space="preserve">Verdienen aber unsere gute </w:t>
      </w:r>
      <w:proofErr w:type="spellStart"/>
      <w:r>
        <w:t>werck</w:t>
      </w:r>
      <w:proofErr w:type="spellEnd"/>
      <w:r>
        <w:t xml:space="preserve"> nichts / so sie doch Gott in diesem und </w:t>
      </w:r>
      <w:proofErr w:type="spellStart"/>
      <w:r>
        <w:t>zukünfftigen</w:t>
      </w:r>
      <w:proofErr w:type="spellEnd"/>
      <w:r>
        <w:t xml:space="preserve"> leben </w:t>
      </w:r>
      <w:proofErr w:type="spellStart"/>
      <w:r>
        <w:t>wil</w:t>
      </w:r>
      <w:proofErr w:type="spellEnd"/>
      <w:r>
        <w:t xml:space="preserve"> belohnen? </w:t>
      </w:r>
    </w:p>
    <w:p w14:paraId="16B38024" w14:textId="77777777" w:rsidR="00923C96" w:rsidRDefault="00923C96" w:rsidP="00923C96">
      <w:pPr>
        <w:pStyle w:val="StandardWeb"/>
      </w:pPr>
      <w:r>
        <w:rPr>
          <w:rStyle w:val="Hervorhebung"/>
          <w:rFonts w:eastAsiaTheme="majorEastAsia"/>
        </w:rPr>
        <w:t>Antwort.</w:t>
      </w:r>
      <w:r>
        <w:br/>
        <w:t xml:space="preserve">Die </w:t>
      </w:r>
      <w:proofErr w:type="spellStart"/>
      <w:r>
        <w:t>belohnung</w:t>
      </w:r>
      <w:proofErr w:type="spellEnd"/>
      <w:r>
        <w:t xml:space="preserve"> geschicht </w:t>
      </w:r>
      <w:proofErr w:type="spellStart"/>
      <w:r>
        <w:t>nit</w:t>
      </w:r>
      <w:proofErr w:type="spellEnd"/>
      <w:r>
        <w:t xml:space="preserve"> </w:t>
      </w:r>
      <w:proofErr w:type="spellStart"/>
      <w:r>
        <w:t>auß</w:t>
      </w:r>
      <w:proofErr w:type="spellEnd"/>
      <w:r>
        <w:t xml:space="preserve"> verdienst / sonder </w:t>
      </w:r>
      <w:proofErr w:type="spellStart"/>
      <w:r>
        <w:t>auß</w:t>
      </w:r>
      <w:proofErr w:type="spellEnd"/>
      <w:r>
        <w:t xml:space="preserve"> </w:t>
      </w:r>
      <w:proofErr w:type="spellStart"/>
      <w:r>
        <w:t>gnaden</w:t>
      </w:r>
      <w:proofErr w:type="spellEnd"/>
      <w:r>
        <w:t xml:space="preserve">. </w:t>
      </w:r>
    </w:p>
    <w:p w14:paraId="7F47B21A" w14:textId="77777777" w:rsidR="00923C96" w:rsidRDefault="00923C96" w:rsidP="00923C96">
      <w:pPr>
        <w:pStyle w:val="StandardWeb"/>
      </w:pPr>
      <w:r>
        <w:rPr>
          <w:rStyle w:val="Hervorhebung"/>
          <w:rFonts w:eastAsiaTheme="majorEastAsia"/>
        </w:rPr>
        <w:t>Frag.</w:t>
      </w:r>
      <w:r>
        <w:br/>
        <w:t xml:space="preserve">Macht aber diese lehre nicht sorglose und verruchte </w:t>
      </w:r>
      <w:proofErr w:type="spellStart"/>
      <w:r>
        <w:t>leut</w:t>
      </w:r>
      <w:proofErr w:type="spellEnd"/>
      <w:r>
        <w:t xml:space="preserve">? </w:t>
      </w:r>
    </w:p>
    <w:p w14:paraId="7C888527" w14:textId="77777777" w:rsidR="00923C96" w:rsidRDefault="00923C96" w:rsidP="00923C96">
      <w:pPr>
        <w:pStyle w:val="StandardWeb"/>
      </w:pPr>
      <w:r>
        <w:rPr>
          <w:rStyle w:val="Hervorhebung"/>
          <w:rFonts w:eastAsiaTheme="majorEastAsia"/>
        </w:rPr>
        <w:t>Antwort.</w:t>
      </w:r>
      <w:r>
        <w:br/>
        <w:t xml:space="preserve">Nein / Denn es </w:t>
      </w:r>
      <w:proofErr w:type="spellStart"/>
      <w:r>
        <w:t>unmoeglich</w:t>
      </w:r>
      <w:proofErr w:type="spellEnd"/>
      <w:r>
        <w:t xml:space="preserve"> ist / daß die / so Christo durch waren glauben sind </w:t>
      </w:r>
      <w:proofErr w:type="spellStart"/>
      <w:r>
        <w:t>eingepflantzt</w:t>
      </w:r>
      <w:proofErr w:type="spellEnd"/>
      <w:r>
        <w:t xml:space="preserve"> / </w:t>
      </w:r>
      <w:proofErr w:type="spellStart"/>
      <w:r>
        <w:t>nit</w:t>
      </w:r>
      <w:proofErr w:type="spellEnd"/>
      <w:r>
        <w:t xml:space="preserve"> </w:t>
      </w:r>
      <w:proofErr w:type="spellStart"/>
      <w:r>
        <w:t>frucht</w:t>
      </w:r>
      <w:proofErr w:type="spellEnd"/>
      <w:r>
        <w:t xml:space="preserve"> der </w:t>
      </w:r>
      <w:proofErr w:type="spellStart"/>
      <w:r>
        <w:t>danckbarkeit</w:t>
      </w:r>
      <w:proofErr w:type="spellEnd"/>
      <w:r>
        <w:t xml:space="preserve"> sollen bringen. </w:t>
      </w:r>
    </w:p>
    <w:p w14:paraId="1C693729" w14:textId="77777777" w:rsidR="00923C96" w:rsidRDefault="00923C96" w:rsidP="00923C96">
      <w:pPr>
        <w:pStyle w:val="berschrift3"/>
      </w:pPr>
      <w:r>
        <w:t>Von den heiligen Sacramenten.</w:t>
      </w:r>
    </w:p>
    <w:p w14:paraId="0B75DB77" w14:textId="77777777" w:rsidR="00923C96" w:rsidRDefault="00923C96" w:rsidP="00923C96">
      <w:pPr>
        <w:pStyle w:val="StandardWeb"/>
      </w:pPr>
      <w:r>
        <w:rPr>
          <w:rStyle w:val="Hervorhebung"/>
          <w:rFonts w:eastAsiaTheme="majorEastAsia"/>
        </w:rPr>
        <w:t>Frag.</w:t>
      </w:r>
      <w:r>
        <w:br/>
        <w:t xml:space="preserve">Dieweil denn allein der glaub uns Christi / und aller seiner </w:t>
      </w:r>
      <w:proofErr w:type="spellStart"/>
      <w:r>
        <w:t>wolthaten</w:t>
      </w:r>
      <w:proofErr w:type="spellEnd"/>
      <w:r>
        <w:t xml:space="preserve"> </w:t>
      </w:r>
      <w:proofErr w:type="spellStart"/>
      <w:r>
        <w:t>theilhafftig</w:t>
      </w:r>
      <w:proofErr w:type="spellEnd"/>
      <w:r>
        <w:t xml:space="preserve"> macht: woher </w:t>
      </w:r>
      <w:proofErr w:type="spellStart"/>
      <w:r>
        <w:t>kompt</w:t>
      </w:r>
      <w:proofErr w:type="spellEnd"/>
      <w:r>
        <w:t xml:space="preserve"> solcher glaube? </w:t>
      </w:r>
    </w:p>
    <w:p w14:paraId="43712737" w14:textId="77777777" w:rsidR="00923C96" w:rsidRDefault="00923C96" w:rsidP="00923C96">
      <w:pPr>
        <w:pStyle w:val="StandardWeb"/>
      </w:pPr>
      <w:r>
        <w:rPr>
          <w:rStyle w:val="Hervorhebung"/>
          <w:rFonts w:eastAsiaTheme="majorEastAsia"/>
        </w:rPr>
        <w:t>Antwort.</w:t>
      </w:r>
      <w:r>
        <w:br/>
        <w:t xml:space="preserve">Der heilig Geist </w:t>
      </w:r>
      <w:proofErr w:type="spellStart"/>
      <w:r>
        <w:t>würcket</w:t>
      </w:r>
      <w:proofErr w:type="spellEnd"/>
      <w:r>
        <w:t xml:space="preserve"> denselben in unsern </w:t>
      </w:r>
      <w:proofErr w:type="spellStart"/>
      <w:r>
        <w:t>hertzen</w:t>
      </w:r>
      <w:proofErr w:type="spellEnd"/>
      <w:r>
        <w:t xml:space="preserve"> / durch die predig des heiligen </w:t>
      </w:r>
      <w:proofErr w:type="spellStart"/>
      <w:r>
        <w:t>Evangelions</w:t>
      </w:r>
      <w:proofErr w:type="spellEnd"/>
      <w:r>
        <w:t xml:space="preserve"> / und </w:t>
      </w:r>
      <w:proofErr w:type="spellStart"/>
      <w:r>
        <w:t>bestetiget</w:t>
      </w:r>
      <w:proofErr w:type="spellEnd"/>
      <w:r>
        <w:t xml:space="preserve"> den durch den brauch der heiligen Sacramenten. </w:t>
      </w:r>
    </w:p>
    <w:p w14:paraId="66FA51A7" w14:textId="77777777" w:rsidR="00923C96" w:rsidRDefault="00923C96" w:rsidP="00923C96">
      <w:pPr>
        <w:pStyle w:val="StandardWeb"/>
      </w:pPr>
      <w:r>
        <w:rPr>
          <w:rStyle w:val="Hervorhebung"/>
          <w:rFonts w:eastAsiaTheme="majorEastAsia"/>
        </w:rPr>
        <w:t>Frag.</w:t>
      </w:r>
      <w:r>
        <w:br/>
        <w:t xml:space="preserve">Was </w:t>
      </w:r>
      <w:proofErr w:type="spellStart"/>
      <w:r>
        <w:t>seind</w:t>
      </w:r>
      <w:proofErr w:type="spellEnd"/>
      <w:r>
        <w:t xml:space="preserve"> die Sacrament? </w:t>
      </w:r>
    </w:p>
    <w:p w14:paraId="2C1B6A5B" w14:textId="77777777" w:rsidR="00923C96" w:rsidRDefault="00923C96" w:rsidP="00923C96">
      <w:pPr>
        <w:pStyle w:val="StandardWeb"/>
      </w:pPr>
      <w:r>
        <w:rPr>
          <w:rStyle w:val="Hervorhebung"/>
          <w:rFonts w:eastAsiaTheme="majorEastAsia"/>
        </w:rPr>
        <w:t>Antwort.</w:t>
      </w:r>
      <w:r>
        <w:br/>
        <w:t xml:space="preserve">Es </w:t>
      </w:r>
      <w:proofErr w:type="spellStart"/>
      <w:r>
        <w:t>seind</w:t>
      </w:r>
      <w:proofErr w:type="spellEnd"/>
      <w:r>
        <w:t xml:space="preserve"> sichtbare heilige </w:t>
      </w:r>
      <w:proofErr w:type="spellStart"/>
      <w:r>
        <w:t>warzeichen</w:t>
      </w:r>
      <w:proofErr w:type="spellEnd"/>
      <w:r>
        <w:t xml:space="preserve"> und Sigill / von Gott darzu eingesetzt / daß er uns durch den brauch derselben / die </w:t>
      </w:r>
      <w:proofErr w:type="spellStart"/>
      <w:r>
        <w:t>verheissung</w:t>
      </w:r>
      <w:proofErr w:type="spellEnd"/>
      <w:r>
        <w:t xml:space="preserve"> des </w:t>
      </w:r>
      <w:proofErr w:type="spellStart"/>
      <w:r>
        <w:t>Evangelions</w:t>
      </w:r>
      <w:proofErr w:type="spellEnd"/>
      <w:r>
        <w:t xml:space="preserve"> desto besser </w:t>
      </w:r>
      <w:proofErr w:type="spellStart"/>
      <w:r>
        <w:t>zuverstehen</w:t>
      </w:r>
      <w:proofErr w:type="spellEnd"/>
      <w:r>
        <w:t xml:space="preserve"> gebe / und versiegele: Nemlich / daß er uns von wegen des einigen </w:t>
      </w:r>
      <w:proofErr w:type="spellStart"/>
      <w:r>
        <w:t>opffers</w:t>
      </w:r>
      <w:proofErr w:type="spellEnd"/>
      <w:r>
        <w:t xml:space="preserve"> Christi / am Creutz </w:t>
      </w:r>
      <w:proofErr w:type="spellStart"/>
      <w:r>
        <w:t>volbracht</w:t>
      </w:r>
      <w:proofErr w:type="spellEnd"/>
      <w:r>
        <w:t xml:space="preserve"> / </w:t>
      </w:r>
      <w:proofErr w:type="spellStart"/>
      <w:r>
        <w:t>vergebung</w:t>
      </w:r>
      <w:proofErr w:type="spellEnd"/>
      <w:r>
        <w:t xml:space="preserve"> der </w:t>
      </w:r>
      <w:proofErr w:type="spellStart"/>
      <w:r>
        <w:t>suenden</w:t>
      </w:r>
      <w:proofErr w:type="spellEnd"/>
      <w:r>
        <w:t xml:space="preserve"> / und ewiges leben </w:t>
      </w:r>
      <w:proofErr w:type="spellStart"/>
      <w:r>
        <w:t>auß</w:t>
      </w:r>
      <w:proofErr w:type="spellEnd"/>
      <w:r>
        <w:t xml:space="preserve"> </w:t>
      </w:r>
      <w:proofErr w:type="spellStart"/>
      <w:r>
        <w:t>gnaden</w:t>
      </w:r>
      <w:proofErr w:type="spellEnd"/>
      <w:r>
        <w:t xml:space="preserve"> </w:t>
      </w:r>
      <w:proofErr w:type="spellStart"/>
      <w:r>
        <w:t>schencke</w:t>
      </w:r>
      <w:proofErr w:type="spellEnd"/>
      <w:r>
        <w:t xml:space="preserve">. </w:t>
      </w:r>
    </w:p>
    <w:p w14:paraId="32CBF41C" w14:textId="77777777" w:rsidR="00923C96" w:rsidRDefault="00923C96" w:rsidP="00923C96">
      <w:pPr>
        <w:pStyle w:val="StandardWeb"/>
      </w:pPr>
      <w:r>
        <w:rPr>
          <w:rStyle w:val="Hervorhebung"/>
          <w:rFonts w:eastAsiaTheme="majorEastAsia"/>
        </w:rPr>
        <w:t>Frag.</w:t>
      </w:r>
      <w:r>
        <w:br/>
      </w:r>
      <w:proofErr w:type="spellStart"/>
      <w:r>
        <w:t>Seind</w:t>
      </w:r>
      <w:proofErr w:type="spellEnd"/>
      <w:r>
        <w:t xml:space="preserve"> denn beyde das </w:t>
      </w:r>
      <w:proofErr w:type="spellStart"/>
      <w:r>
        <w:t>wort</w:t>
      </w:r>
      <w:proofErr w:type="spellEnd"/>
      <w:r>
        <w:t xml:space="preserve"> und die Sacrament dahin </w:t>
      </w:r>
      <w:proofErr w:type="spellStart"/>
      <w:r>
        <w:t>gericht</w:t>
      </w:r>
      <w:proofErr w:type="spellEnd"/>
      <w:r>
        <w:t xml:space="preserve"> / daß sie unsern glauben </w:t>
      </w:r>
      <w:proofErr w:type="spellStart"/>
      <w:r>
        <w:t>auff</w:t>
      </w:r>
      <w:proofErr w:type="spellEnd"/>
      <w:r>
        <w:t xml:space="preserve"> das </w:t>
      </w:r>
      <w:proofErr w:type="spellStart"/>
      <w:r>
        <w:t>opffer</w:t>
      </w:r>
      <w:proofErr w:type="spellEnd"/>
      <w:r>
        <w:t xml:space="preserve"> Jesu Christi am Creutz / als </w:t>
      </w:r>
      <w:proofErr w:type="spellStart"/>
      <w:r>
        <w:t>auff</w:t>
      </w:r>
      <w:proofErr w:type="spellEnd"/>
      <w:r>
        <w:t xml:space="preserve"> den einigen </w:t>
      </w:r>
      <w:proofErr w:type="spellStart"/>
      <w:r>
        <w:t>grund</w:t>
      </w:r>
      <w:proofErr w:type="spellEnd"/>
      <w:r>
        <w:t xml:space="preserve"> unserer </w:t>
      </w:r>
      <w:proofErr w:type="spellStart"/>
      <w:r>
        <w:t>seligkeit</w:t>
      </w:r>
      <w:proofErr w:type="spellEnd"/>
      <w:r>
        <w:t xml:space="preserve"> weisen? </w:t>
      </w:r>
    </w:p>
    <w:p w14:paraId="5560A1D9" w14:textId="77777777" w:rsidR="00923C96" w:rsidRDefault="00923C96" w:rsidP="00923C96">
      <w:pPr>
        <w:pStyle w:val="StandardWeb"/>
      </w:pPr>
      <w:r>
        <w:rPr>
          <w:rStyle w:val="Hervorhebung"/>
          <w:rFonts w:eastAsiaTheme="majorEastAsia"/>
        </w:rPr>
        <w:t>Antwort.</w:t>
      </w:r>
      <w:r>
        <w:br/>
        <w:t xml:space="preserve">Ja </w:t>
      </w:r>
      <w:proofErr w:type="spellStart"/>
      <w:r>
        <w:t>freylich</w:t>
      </w:r>
      <w:proofErr w:type="spellEnd"/>
      <w:r>
        <w:t xml:space="preserve">: Denn der heilig Geist lehret im Evangelio / und </w:t>
      </w:r>
      <w:proofErr w:type="spellStart"/>
      <w:r>
        <w:t>bestetiget</w:t>
      </w:r>
      <w:proofErr w:type="spellEnd"/>
      <w:r>
        <w:t xml:space="preserve"> durch die heiligen Sacrament / daß unsere </w:t>
      </w:r>
      <w:proofErr w:type="spellStart"/>
      <w:r>
        <w:t>gantze</w:t>
      </w:r>
      <w:proofErr w:type="spellEnd"/>
      <w:r>
        <w:t xml:space="preserve"> </w:t>
      </w:r>
      <w:proofErr w:type="spellStart"/>
      <w:r>
        <w:t>seligkeit</w:t>
      </w:r>
      <w:proofErr w:type="spellEnd"/>
      <w:r>
        <w:t xml:space="preserve"> stehe in dem einigen </w:t>
      </w:r>
      <w:proofErr w:type="spellStart"/>
      <w:r>
        <w:t>opffer</w:t>
      </w:r>
      <w:proofErr w:type="spellEnd"/>
      <w:r>
        <w:t xml:space="preserve"> Christi / </w:t>
      </w:r>
      <w:proofErr w:type="spellStart"/>
      <w:r>
        <w:t>fuer</w:t>
      </w:r>
      <w:proofErr w:type="spellEnd"/>
      <w:r>
        <w:t xml:space="preserve"> uns am Creutz geschehen. </w:t>
      </w:r>
    </w:p>
    <w:p w14:paraId="772DED34" w14:textId="77777777" w:rsidR="00923C96" w:rsidRDefault="00923C96" w:rsidP="00923C96">
      <w:pPr>
        <w:pStyle w:val="StandardWeb"/>
      </w:pPr>
      <w:r>
        <w:rPr>
          <w:rStyle w:val="Hervorhebung"/>
          <w:rFonts w:eastAsiaTheme="majorEastAsia"/>
        </w:rPr>
        <w:t>Frag.</w:t>
      </w:r>
      <w:r>
        <w:br/>
        <w:t xml:space="preserve">Wieviel Sacrament hat Christus im </w:t>
      </w:r>
      <w:proofErr w:type="spellStart"/>
      <w:r>
        <w:t>newen</w:t>
      </w:r>
      <w:proofErr w:type="spellEnd"/>
      <w:r>
        <w:t xml:space="preserve"> Testament eingesetzt? </w:t>
      </w:r>
    </w:p>
    <w:p w14:paraId="37F1C8E5" w14:textId="77777777" w:rsidR="00923C96" w:rsidRDefault="00923C96" w:rsidP="00923C96">
      <w:pPr>
        <w:pStyle w:val="StandardWeb"/>
      </w:pPr>
      <w:r>
        <w:t xml:space="preserve">Antwort. Zwey: Den heiligen </w:t>
      </w:r>
      <w:proofErr w:type="spellStart"/>
      <w:r>
        <w:t>Tauff</w:t>
      </w:r>
      <w:proofErr w:type="spellEnd"/>
      <w:r>
        <w:t xml:space="preserve"> / und das heilig </w:t>
      </w:r>
      <w:proofErr w:type="spellStart"/>
      <w:r>
        <w:t>Abendmal</w:t>
      </w:r>
      <w:proofErr w:type="spellEnd"/>
      <w:r>
        <w:t xml:space="preserve">. </w:t>
      </w:r>
    </w:p>
    <w:p w14:paraId="51B4CD56" w14:textId="77777777" w:rsidR="00923C96" w:rsidRDefault="00923C96" w:rsidP="00923C96">
      <w:pPr>
        <w:pStyle w:val="berschrift3"/>
      </w:pPr>
      <w:r>
        <w:t xml:space="preserve">Vom heiligen </w:t>
      </w:r>
      <w:proofErr w:type="spellStart"/>
      <w:r>
        <w:t>Tauff</w:t>
      </w:r>
      <w:proofErr w:type="spellEnd"/>
      <w:r>
        <w:t>.</w:t>
      </w:r>
    </w:p>
    <w:p w14:paraId="20363569" w14:textId="77777777" w:rsidR="00923C96" w:rsidRDefault="00923C96" w:rsidP="00923C96">
      <w:pPr>
        <w:pStyle w:val="StandardWeb"/>
      </w:pPr>
      <w:r>
        <w:rPr>
          <w:rStyle w:val="Hervorhebung"/>
          <w:rFonts w:eastAsiaTheme="majorEastAsia"/>
        </w:rPr>
        <w:t>Frag.</w:t>
      </w:r>
      <w:r>
        <w:br/>
        <w:t xml:space="preserve">Wie </w:t>
      </w:r>
      <w:proofErr w:type="spellStart"/>
      <w:r>
        <w:t>wirstu</w:t>
      </w:r>
      <w:proofErr w:type="spellEnd"/>
      <w:r>
        <w:t xml:space="preserve"> im heiligen </w:t>
      </w:r>
      <w:proofErr w:type="spellStart"/>
      <w:r>
        <w:t>Tauff</w:t>
      </w:r>
      <w:proofErr w:type="spellEnd"/>
      <w:r>
        <w:t xml:space="preserve"> erinnert und versichert / daß das einige </w:t>
      </w:r>
      <w:proofErr w:type="spellStart"/>
      <w:r>
        <w:t>opffer</w:t>
      </w:r>
      <w:proofErr w:type="spellEnd"/>
      <w:r>
        <w:t xml:space="preserve"> Christi am Creutz dir zu gut komme? </w:t>
      </w:r>
    </w:p>
    <w:p w14:paraId="5AABB677" w14:textId="77777777" w:rsidR="00923C96" w:rsidRDefault="00923C96" w:rsidP="00923C96">
      <w:pPr>
        <w:pStyle w:val="StandardWeb"/>
      </w:pPr>
      <w:r>
        <w:rPr>
          <w:rStyle w:val="Hervorhebung"/>
          <w:rFonts w:eastAsiaTheme="majorEastAsia"/>
        </w:rPr>
        <w:t>Antwort.</w:t>
      </w:r>
      <w:r>
        <w:br/>
        <w:t xml:space="preserve">Also: daß Christus diß </w:t>
      </w:r>
      <w:proofErr w:type="spellStart"/>
      <w:r>
        <w:t>eusserlich</w:t>
      </w:r>
      <w:proofErr w:type="spellEnd"/>
      <w:r>
        <w:t xml:space="preserve"> </w:t>
      </w:r>
      <w:proofErr w:type="spellStart"/>
      <w:r>
        <w:t>wasserbad</w:t>
      </w:r>
      <w:proofErr w:type="spellEnd"/>
      <w:r>
        <w:t xml:space="preserve"> eingesetzt / und </w:t>
      </w:r>
      <w:proofErr w:type="spellStart"/>
      <w:r>
        <w:t>darbey</w:t>
      </w:r>
      <w:proofErr w:type="spellEnd"/>
      <w:r>
        <w:t xml:space="preserve"> verheissen hat / daß ich so gewiß mit seinem </w:t>
      </w:r>
      <w:proofErr w:type="spellStart"/>
      <w:r>
        <w:t>blut</w:t>
      </w:r>
      <w:proofErr w:type="spellEnd"/>
      <w:r>
        <w:t xml:space="preserve"> und geist / von der </w:t>
      </w:r>
      <w:proofErr w:type="spellStart"/>
      <w:r>
        <w:t>unreinigkeit</w:t>
      </w:r>
      <w:proofErr w:type="spellEnd"/>
      <w:r>
        <w:t xml:space="preserve"> meiner </w:t>
      </w:r>
      <w:proofErr w:type="spellStart"/>
      <w:r>
        <w:t>seelen</w:t>
      </w:r>
      <w:proofErr w:type="spellEnd"/>
      <w:r>
        <w:t xml:space="preserve"> / das ist / allen meinen </w:t>
      </w:r>
      <w:proofErr w:type="spellStart"/>
      <w:r>
        <w:t>suenden</w:t>
      </w:r>
      <w:proofErr w:type="spellEnd"/>
      <w:r>
        <w:t xml:space="preserve"> </w:t>
      </w:r>
      <w:proofErr w:type="spellStart"/>
      <w:r>
        <w:t>gewasschen</w:t>
      </w:r>
      <w:proofErr w:type="spellEnd"/>
      <w:r>
        <w:t xml:space="preserve"> sey / so gewiß ich </w:t>
      </w:r>
      <w:proofErr w:type="spellStart"/>
      <w:r>
        <w:t>eusserlich</w:t>
      </w:r>
      <w:proofErr w:type="spellEnd"/>
      <w:r>
        <w:t xml:space="preserve"> mit dem </w:t>
      </w:r>
      <w:proofErr w:type="spellStart"/>
      <w:r>
        <w:t>wasser</w:t>
      </w:r>
      <w:proofErr w:type="spellEnd"/>
      <w:r>
        <w:t xml:space="preserve"> / welches die </w:t>
      </w:r>
      <w:proofErr w:type="spellStart"/>
      <w:r>
        <w:t>unsauberkeit</w:t>
      </w:r>
      <w:proofErr w:type="spellEnd"/>
      <w:r>
        <w:t xml:space="preserve"> des </w:t>
      </w:r>
      <w:proofErr w:type="spellStart"/>
      <w:r>
        <w:t>leibs</w:t>
      </w:r>
      <w:proofErr w:type="spellEnd"/>
      <w:r>
        <w:t xml:space="preserve"> pflegt </w:t>
      </w:r>
      <w:proofErr w:type="spellStart"/>
      <w:r>
        <w:t>hinzunemen</w:t>
      </w:r>
      <w:proofErr w:type="spellEnd"/>
      <w:r>
        <w:t xml:space="preserve"> / </w:t>
      </w:r>
      <w:proofErr w:type="spellStart"/>
      <w:r>
        <w:t>gewasschen</w:t>
      </w:r>
      <w:proofErr w:type="spellEnd"/>
      <w:r>
        <w:t xml:space="preserve"> bin. </w:t>
      </w:r>
    </w:p>
    <w:p w14:paraId="0883CB5A" w14:textId="77777777" w:rsidR="00923C96" w:rsidRDefault="00923C96" w:rsidP="00923C96">
      <w:pPr>
        <w:pStyle w:val="StandardWeb"/>
      </w:pPr>
      <w:r>
        <w:rPr>
          <w:rStyle w:val="Hervorhebung"/>
          <w:rFonts w:eastAsiaTheme="majorEastAsia"/>
        </w:rPr>
        <w:t>Frag.</w:t>
      </w:r>
      <w:r>
        <w:br/>
        <w:t xml:space="preserve">Was </w:t>
      </w:r>
      <w:proofErr w:type="spellStart"/>
      <w:r>
        <w:t>heist</w:t>
      </w:r>
      <w:proofErr w:type="spellEnd"/>
      <w:r>
        <w:t xml:space="preserve"> mit dem Blut und Geist Christi </w:t>
      </w:r>
      <w:proofErr w:type="spellStart"/>
      <w:r>
        <w:t>gewasschen</w:t>
      </w:r>
      <w:proofErr w:type="spellEnd"/>
      <w:r>
        <w:t xml:space="preserve"> sein? </w:t>
      </w:r>
    </w:p>
    <w:p w14:paraId="431CE02F" w14:textId="77777777" w:rsidR="00923C96" w:rsidRDefault="00923C96" w:rsidP="00923C96">
      <w:pPr>
        <w:pStyle w:val="StandardWeb"/>
      </w:pPr>
      <w:r>
        <w:rPr>
          <w:rStyle w:val="Hervorhebung"/>
          <w:rFonts w:eastAsiaTheme="majorEastAsia"/>
        </w:rPr>
        <w:t>Antwort.</w:t>
      </w:r>
      <w:r>
        <w:br/>
        <w:t xml:space="preserve">Es </w:t>
      </w:r>
      <w:proofErr w:type="spellStart"/>
      <w:r>
        <w:t>heist</w:t>
      </w:r>
      <w:proofErr w:type="spellEnd"/>
      <w:r>
        <w:t xml:space="preserve"> </w:t>
      </w:r>
      <w:proofErr w:type="spellStart"/>
      <w:r>
        <w:t>vergebung</w:t>
      </w:r>
      <w:proofErr w:type="spellEnd"/>
      <w:r>
        <w:t xml:space="preserve"> der </w:t>
      </w:r>
      <w:proofErr w:type="spellStart"/>
      <w:r>
        <w:t>suenden</w:t>
      </w:r>
      <w:proofErr w:type="spellEnd"/>
      <w:r>
        <w:t xml:space="preserve"> von Gott </w:t>
      </w:r>
      <w:proofErr w:type="spellStart"/>
      <w:r>
        <w:t>auß</w:t>
      </w:r>
      <w:proofErr w:type="spellEnd"/>
      <w:r>
        <w:t xml:space="preserve"> </w:t>
      </w:r>
      <w:proofErr w:type="spellStart"/>
      <w:r>
        <w:t>gnaden</w:t>
      </w:r>
      <w:proofErr w:type="spellEnd"/>
      <w:r>
        <w:t xml:space="preserve"> haben / </w:t>
      </w:r>
      <w:proofErr w:type="spellStart"/>
      <w:r>
        <w:t>umb</w:t>
      </w:r>
      <w:proofErr w:type="spellEnd"/>
      <w:r>
        <w:t xml:space="preserve"> des </w:t>
      </w:r>
      <w:proofErr w:type="spellStart"/>
      <w:r>
        <w:t>bluts</w:t>
      </w:r>
      <w:proofErr w:type="spellEnd"/>
      <w:r>
        <w:t xml:space="preserve"> Christi willen / </w:t>
      </w:r>
      <w:proofErr w:type="spellStart"/>
      <w:r>
        <w:t>welchs</w:t>
      </w:r>
      <w:proofErr w:type="spellEnd"/>
      <w:r>
        <w:t xml:space="preserve"> er in seinem </w:t>
      </w:r>
      <w:proofErr w:type="spellStart"/>
      <w:r>
        <w:t>opffer</w:t>
      </w:r>
      <w:proofErr w:type="spellEnd"/>
      <w:r>
        <w:t xml:space="preserve"> am Creutz </w:t>
      </w:r>
      <w:proofErr w:type="spellStart"/>
      <w:r>
        <w:t>fuer</w:t>
      </w:r>
      <w:proofErr w:type="spellEnd"/>
      <w:r>
        <w:t xml:space="preserve"> uns vergossen hat: Darnach auch durch den heiligen Geist </w:t>
      </w:r>
      <w:proofErr w:type="spellStart"/>
      <w:r>
        <w:t>ernewert</w:t>
      </w:r>
      <w:proofErr w:type="spellEnd"/>
      <w:r>
        <w:t xml:space="preserve"> / und zu einem </w:t>
      </w:r>
      <w:proofErr w:type="spellStart"/>
      <w:r>
        <w:t>glied</w:t>
      </w:r>
      <w:proofErr w:type="spellEnd"/>
      <w:r>
        <w:t xml:space="preserve"> Christi geheiliget sein / daß wir je </w:t>
      </w:r>
      <w:proofErr w:type="spellStart"/>
      <w:r>
        <w:t>lenger</w:t>
      </w:r>
      <w:proofErr w:type="spellEnd"/>
      <w:r>
        <w:t xml:space="preserve"> je mehr der </w:t>
      </w:r>
      <w:proofErr w:type="spellStart"/>
      <w:r>
        <w:t>suenden</w:t>
      </w:r>
      <w:proofErr w:type="spellEnd"/>
      <w:r>
        <w:t xml:space="preserve"> absterben / und in einem Gottseligen / </w:t>
      </w:r>
      <w:proofErr w:type="spellStart"/>
      <w:r>
        <w:t>unstreflichen</w:t>
      </w:r>
      <w:proofErr w:type="spellEnd"/>
      <w:r>
        <w:t xml:space="preserve"> leben </w:t>
      </w:r>
      <w:proofErr w:type="spellStart"/>
      <w:r>
        <w:t>wandlen</w:t>
      </w:r>
      <w:proofErr w:type="spellEnd"/>
      <w:r>
        <w:t xml:space="preserve">. </w:t>
      </w:r>
    </w:p>
    <w:p w14:paraId="45D15685" w14:textId="77777777" w:rsidR="00923C96" w:rsidRDefault="00923C96" w:rsidP="00923C96">
      <w:pPr>
        <w:pStyle w:val="StandardWeb"/>
      </w:pPr>
      <w:r>
        <w:rPr>
          <w:rStyle w:val="Hervorhebung"/>
          <w:rFonts w:eastAsiaTheme="majorEastAsia"/>
        </w:rPr>
        <w:t>Frag.</w:t>
      </w:r>
      <w:r>
        <w:br/>
        <w:t xml:space="preserve">Wo hat Christus verheissen / daß wir so gewiß mit seinem </w:t>
      </w:r>
      <w:proofErr w:type="spellStart"/>
      <w:r>
        <w:t>blut</w:t>
      </w:r>
      <w:proofErr w:type="spellEnd"/>
      <w:r>
        <w:t xml:space="preserve"> und geist als mit dem </w:t>
      </w:r>
      <w:proofErr w:type="spellStart"/>
      <w:r>
        <w:t>tauffwasser</w:t>
      </w:r>
      <w:proofErr w:type="spellEnd"/>
      <w:r>
        <w:t xml:space="preserve"> </w:t>
      </w:r>
      <w:proofErr w:type="spellStart"/>
      <w:r>
        <w:t>gewasschen</w:t>
      </w:r>
      <w:proofErr w:type="spellEnd"/>
      <w:r>
        <w:t xml:space="preserve"> </w:t>
      </w:r>
      <w:proofErr w:type="spellStart"/>
      <w:r>
        <w:t>seind</w:t>
      </w:r>
      <w:proofErr w:type="spellEnd"/>
      <w:r>
        <w:t xml:space="preserve">? </w:t>
      </w:r>
    </w:p>
    <w:p w14:paraId="0AF1184B" w14:textId="77777777" w:rsidR="00923C96" w:rsidRDefault="00923C96" w:rsidP="00923C96">
      <w:pPr>
        <w:pStyle w:val="StandardWeb"/>
      </w:pPr>
      <w:r>
        <w:rPr>
          <w:rStyle w:val="Hervorhebung"/>
          <w:rFonts w:eastAsiaTheme="majorEastAsia"/>
        </w:rPr>
        <w:t>Antwort.</w:t>
      </w:r>
      <w:r>
        <w:br/>
        <w:t xml:space="preserve">In der </w:t>
      </w:r>
      <w:proofErr w:type="spellStart"/>
      <w:r>
        <w:t>einsetzung</w:t>
      </w:r>
      <w:proofErr w:type="spellEnd"/>
      <w:r>
        <w:t xml:space="preserve"> des </w:t>
      </w:r>
      <w:proofErr w:type="spellStart"/>
      <w:r>
        <w:t>Tauffs</w:t>
      </w:r>
      <w:proofErr w:type="spellEnd"/>
      <w:r>
        <w:t xml:space="preserve"> / welche also lautet. </w:t>
      </w:r>
      <w:r>
        <w:rPr>
          <w:rStyle w:val="Fett"/>
          <w:rFonts w:eastAsiaTheme="majorEastAsia"/>
        </w:rPr>
        <w:t xml:space="preserve">Gehet hin / und lehret alle </w:t>
      </w:r>
      <w:proofErr w:type="spellStart"/>
      <w:r>
        <w:rPr>
          <w:rStyle w:val="Fett"/>
          <w:rFonts w:eastAsiaTheme="majorEastAsia"/>
        </w:rPr>
        <w:t>Voelcker</w:t>
      </w:r>
      <w:proofErr w:type="spellEnd"/>
      <w:r>
        <w:rPr>
          <w:rStyle w:val="Fett"/>
          <w:rFonts w:eastAsiaTheme="majorEastAsia"/>
        </w:rPr>
        <w:t xml:space="preserve"> / und </w:t>
      </w:r>
      <w:proofErr w:type="spellStart"/>
      <w:r>
        <w:rPr>
          <w:rStyle w:val="Fett"/>
          <w:rFonts w:eastAsiaTheme="majorEastAsia"/>
        </w:rPr>
        <w:t>tauffet</w:t>
      </w:r>
      <w:proofErr w:type="spellEnd"/>
      <w:r>
        <w:rPr>
          <w:rStyle w:val="Fett"/>
          <w:rFonts w:eastAsiaTheme="majorEastAsia"/>
        </w:rPr>
        <w:t xml:space="preserve"> sie / im </w:t>
      </w:r>
      <w:proofErr w:type="spellStart"/>
      <w:r>
        <w:rPr>
          <w:rStyle w:val="Fett"/>
          <w:rFonts w:eastAsiaTheme="majorEastAsia"/>
        </w:rPr>
        <w:t>namen</w:t>
      </w:r>
      <w:proofErr w:type="spellEnd"/>
      <w:r>
        <w:rPr>
          <w:rStyle w:val="Fett"/>
          <w:rFonts w:eastAsiaTheme="majorEastAsia"/>
        </w:rPr>
        <w:t xml:space="preserve"> des Vaters und des </w:t>
      </w:r>
      <w:proofErr w:type="spellStart"/>
      <w:r>
        <w:rPr>
          <w:rStyle w:val="Fett"/>
          <w:rFonts w:eastAsiaTheme="majorEastAsia"/>
        </w:rPr>
        <w:t>Sons</w:t>
      </w:r>
      <w:proofErr w:type="spellEnd"/>
      <w:r>
        <w:rPr>
          <w:rStyle w:val="Fett"/>
          <w:rFonts w:eastAsiaTheme="majorEastAsia"/>
        </w:rPr>
        <w:t xml:space="preserve"> / und des heiligen Geists: wer da glaubet und </w:t>
      </w:r>
      <w:proofErr w:type="spellStart"/>
      <w:r>
        <w:rPr>
          <w:rStyle w:val="Fett"/>
          <w:rFonts w:eastAsiaTheme="majorEastAsia"/>
        </w:rPr>
        <w:t>getauffet</w:t>
      </w:r>
      <w:proofErr w:type="spellEnd"/>
      <w:r>
        <w:rPr>
          <w:rStyle w:val="Fett"/>
          <w:rFonts w:eastAsiaTheme="majorEastAsia"/>
        </w:rPr>
        <w:t xml:space="preserve"> wird / der wird selig werden: wer aber nicht glaubt / der wird </w:t>
      </w:r>
      <w:proofErr w:type="spellStart"/>
      <w:r>
        <w:rPr>
          <w:rStyle w:val="Fett"/>
          <w:rFonts w:eastAsiaTheme="majorEastAsia"/>
        </w:rPr>
        <w:t>verdampt</w:t>
      </w:r>
      <w:proofErr w:type="spellEnd"/>
      <w:r>
        <w:rPr>
          <w:rStyle w:val="Fett"/>
          <w:rFonts w:eastAsiaTheme="majorEastAsia"/>
        </w:rPr>
        <w:t xml:space="preserve"> werden.</w:t>
      </w:r>
      <w:r>
        <w:t xml:space="preserve"> Diese </w:t>
      </w:r>
      <w:proofErr w:type="spellStart"/>
      <w:r>
        <w:t>verheissung</w:t>
      </w:r>
      <w:proofErr w:type="spellEnd"/>
      <w:r>
        <w:t xml:space="preserve"> </w:t>
      </w:r>
      <w:proofErr w:type="spellStart"/>
      <w:r>
        <w:t>wirdt</w:t>
      </w:r>
      <w:proofErr w:type="spellEnd"/>
      <w:r>
        <w:t xml:space="preserve"> auch widerholet / da die </w:t>
      </w:r>
      <w:proofErr w:type="spellStart"/>
      <w:r>
        <w:t>schrifft</w:t>
      </w:r>
      <w:proofErr w:type="spellEnd"/>
      <w:r>
        <w:t xml:space="preserve"> den </w:t>
      </w:r>
      <w:proofErr w:type="spellStart"/>
      <w:r>
        <w:t>Tauff</w:t>
      </w:r>
      <w:proofErr w:type="spellEnd"/>
      <w:r>
        <w:t xml:space="preserve"> das </w:t>
      </w:r>
      <w:proofErr w:type="spellStart"/>
      <w:r>
        <w:t>bad</w:t>
      </w:r>
      <w:proofErr w:type="spellEnd"/>
      <w:r>
        <w:t xml:space="preserve"> der </w:t>
      </w:r>
      <w:proofErr w:type="spellStart"/>
      <w:r>
        <w:t>widergeburt</w:t>
      </w:r>
      <w:proofErr w:type="spellEnd"/>
      <w:r>
        <w:t xml:space="preserve"> / und </w:t>
      </w:r>
      <w:proofErr w:type="spellStart"/>
      <w:r>
        <w:t>abwasschung</w:t>
      </w:r>
      <w:proofErr w:type="spellEnd"/>
      <w:r>
        <w:t xml:space="preserve"> der </w:t>
      </w:r>
      <w:proofErr w:type="spellStart"/>
      <w:r>
        <w:t>suenden</w:t>
      </w:r>
      <w:proofErr w:type="spellEnd"/>
      <w:r>
        <w:t xml:space="preserve"> nennet. </w:t>
      </w:r>
    </w:p>
    <w:p w14:paraId="5E3D9EE8" w14:textId="77777777" w:rsidR="00923C96" w:rsidRDefault="00923C96" w:rsidP="00923C96">
      <w:pPr>
        <w:pStyle w:val="StandardWeb"/>
      </w:pPr>
      <w:r>
        <w:rPr>
          <w:rStyle w:val="Hervorhebung"/>
          <w:rFonts w:eastAsiaTheme="majorEastAsia"/>
        </w:rPr>
        <w:t>Frag.</w:t>
      </w:r>
      <w:r>
        <w:br/>
        <w:t xml:space="preserve">Ist denn das </w:t>
      </w:r>
      <w:proofErr w:type="spellStart"/>
      <w:r>
        <w:t>eusserlich</w:t>
      </w:r>
      <w:proofErr w:type="spellEnd"/>
      <w:r>
        <w:t xml:space="preserve"> </w:t>
      </w:r>
      <w:proofErr w:type="spellStart"/>
      <w:r>
        <w:t>wasserbad</w:t>
      </w:r>
      <w:proofErr w:type="spellEnd"/>
      <w:r>
        <w:t xml:space="preserve"> / die </w:t>
      </w:r>
      <w:proofErr w:type="spellStart"/>
      <w:r>
        <w:t>abwasschung</w:t>
      </w:r>
      <w:proofErr w:type="spellEnd"/>
      <w:r>
        <w:t xml:space="preserve"> der </w:t>
      </w:r>
      <w:proofErr w:type="spellStart"/>
      <w:r>
        <w:t>suenden</w:t>
      </w:r>
      <w:proofErr w:type="spellEnd"/>
      <w:r>
        <w:t xml:space="preserve"> selbst? </w:t>
      </w:r>
    </w:p>
    <w:p w14:paraId="7D0603D1" w14:textId="77777777" w:rsidR="00923C96" w:rsidRDefault="00923C96" w:rsidP="00923C96">
      <w:pPr>
        <w:pStyle w:val="StandardWeb"/>
      </w:pPr>
      <w:r>
        <w:rPr>
          <w:rStyle w:val="Hervorhebung"/>
          <w:rFonts w:eastAsiaTheme="majorEastAsia"/>
        </w:rPr>
        <w:t>Antwort.</w:t>
      </w:r>
      <w:r>
        <w:br/>
        <w:t xml:space="preserve">Nein / Denn allein das </w:t>
      </w:r>
      <w:proofErr w:type="spellStart"/>
      <w:r>
        <w:t>blut</w:t>
      </w:r>
      <w:proofErr w:type="spellEnd"/>
      <w:r>
        <w:t xml:space="preserve"> Jesu Christi / und der heilige Geist reiniget uns von allen </w:t>
      </w:r>
      <w:proofErr w:type="spellStart"/>
      <w:r>
        <w:t>suenden</w:t>
      </w:r>
      <w:proofErr w:type="spellEnd"/>
      <w:r>
        <w:t xml:space="preserve">. </w:t>
      </w:r>
    </w:p>
    <w:p w14:paraId="6ACD6B73"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nennet denn der heilige Geist den </w:t>
      </w:r>
      <w:proofErr w:type="spellStart"/>
      <w:r>
        <w:t>Tauff</w:t>
      </w:r>
      <w:proofErr w:type="spellEnd"/>
      <w:r>
        <w:t xml:space="preserve"> das </w:t>
      </w:r>
      <w:proofErr w:type="spellStart"/>
      <w:r>
        <w:t>bad</w:t>
      </w:r>
      <w:proofErr w:type="spellEnd"/>
      <w:r>
        <w:t xml:space="preserve"> der </w:t>
      </w:r>
      <w:proofErr w:type="spellStart"/>
      <w:r>
        <w:t>widergeburt</w:t>
      </w:r>
      <w:proofErr w:type="spellEnd"/>
      <w:r>
        <w:t xml:space="preserve"> / und die </w:t>
      </w:r>
      <w:proofErr w:type="spellStart"/>
      <w:r>
        <w:t>abwasschung</w:t>
      </w:r>
      <w:proofErr w:type="spellEnd"/>
      <w:r>
        <w:t xml:space="preserve"> der </w:t>
      </w:r>
      <w:proofErr w:type="spellStart"/>
      <w:r>
        <w:t>suenden</w:t>
      </w:r>
      <w:proofErr w:type="spellEnd"/>
      <w:r>
        <w:t xml:space="preserve">? </w:t>
      </w:r>
    </w:p>
    <w:p w14:paraId="65A004CD" w14:textId="77777777" w:rsidR="00923C96" w:rsidRDefault="00923C96" w:rsidP="00923C96">
      <w:pPr>
        <w:pStyle w:val="StandardWeb"/>
      </w:pPr>
      <w:r>
        <w:rPr>
          <w:rStyle w:val="Hervorhebung"/>
          <w:rFonts w:eastAsiaTheme="majorEastAsia"/>
        </w:rPr>
        <w:t>Antwort.</w:t>
      </w:r>
      <w:r>
        <w:br/>
        <w:t xml:space="preserve">Gott redet also </w:t>
      </w:r>
      <w:proofErr w:type="spellStart"/>
      <w:r>
        <w:t>nit</w:t>
      </w:r>
      <w:proofErr w:type="spellEnd"/>
      <w:r>
        <w:t xml:space="preserve"> </w:t>
      </w:r>
      <w:proofErr w:type="spellStart"/>
      <w:r>
        <w:t>one</w:t>
      </w:r>
      <w:proofErr w:type="spellEnd"/>
      <w:r>
        <w:t xml:space="preserve"> grosse </w:t>
      </w:r>
      <w:proofErr w:type="spellStart"/>
      <w:r>
        <w:t>ursach</w:t>
      </w:r>
      <w:proofErr w:type="spellEnd"/>
      <w:r>
        <w:t xml:space="preserve">: Nemlich / </w:t>
      </w:r>
      <w:proofErr w:type="spellStart"/>
      <w:r>
        <w:t>nit</w:t>
      </w:r>
      <w:proofErr w:type="spellEnd"/>
      <w:r>
        <w:t xml:space="preserve"> allein </w:t>
      </w:r>
      <w:proofErr w:type="spellStart"/>
      <w:r>
        <w:t>daz</w:t>
      </w:r>
      <w:proofErr w:type="spellEnd"/>
      <w:r>
        <w:t xml:space="preserve"> er uns damit </w:t>
      </w:r>
      <w:proofErr w:type="spellStart"/>
      <w:r>
        <w:t>wil</w:t>
      </w:r>
      <w:proofErr w:type="spellEnd"/>
      <w:r>
        <w:t xml:space="preserve"> lehren / daß / gleich wie die </w:t>
      </w:r>
      <w:proofErr w:type="spellStart"/>
      <w:r>
        <w:t>unsauberkeit</w:t>
      </w:r>
      <w:proofErr w:type="spellEnd"/>
      <w:r>
        <w:t xml:space="preserve"> des </w:t>
      </w:r>
      <w:proofErr w:type="spellStart"/>
      <w:r>
        <w:t>leibs</w:t>
      </w:r>
      <w:proofErr w:type="spellEnd"/>
      <w:r>
        <w:t xml:space="preserve"> durch </w:t>
      </w:r>
      <w:proofErr w:type="spellStart"/>
      <w:r>
        <w:t>wasser</w:t>
      </w:r>
      <w:proofErr w:type="spellEnd"/>
      <w:r>
        <w:t xml:space="preserve"> / also unsere </w:t>
      </w:r>
      <w:proofErr w:type="spellStart"/>
      <w:r>
        <w:t>suenden</w:t>
      </w:r>
      <w:proofErr w:type="spellEnd"/>
      <w:r>
        <w:t xml:space="preserve"> durchs </w:t>
      </w:r>
      <w:proofErr w:type="spellStart"/>
      <w:r>
        <w:t>blut</w:t>
      </w:r>
      <w:proofErr w:type="spellEnd"/>
      <w:r>
        <w:t xml:space="preserve"> und geist Christi hinweg </w:t>
      </w:r>
      <w:proofErr w:type="spellStart"/>
      <w:r>
        <w:t>genomen</w:t>
      </w:r>
      <w:proofErr w:type="spellEnd"/>
      <w:r>
        <w:t xml:space="preserve"> werden: sonder viel mehr / </w:t>
      </w:r>
      <w:proofErr w:type="spellStart"/>
      <w:r>
        <w:t>daz</w:t>
      </w:r>
      <w:proofErr w:type="spellEnd"/>
      <w:r>
        <w:t xml:space="preserve"> er uns durch diß </w:t>
      </w:r>
      <w:proofErr w:type="spellStart"/>
      <w:r>
        <w:t>Goettlich</w:t>
      </w:r>
      <w:proofErr w:type="spellEnd"/>
      <w:r>
        <w:t xml:space="preserve"> </w:t>
      </w:r>
      <w:proofErr w:type="spellStart"/>
      <w:r>
        <w:t>pfand</w:t>
      </w:r>
      <w:proofErr w:type="spellEnd"/>
      <w:r>
        <w:t xml:space="preserve"> und </w:t>
      </w:r>
      <w:proofErr w:type="spellStart"/>
      <w:r>
        <w:t>warzeichen</w:t>
      </w:r>
      <w:proofErr w:type="spellEnd"/>
      <w:r>
        <w:t xml:space="preserve"> </w:t>
      </w:r>
      <w:proofErr w:type="spellStart"/>
      <w:r>
        <w:t>wil</w:t>
      </w:r>
      <w:proofErr w:type="spellEnd"/>
      <w:r>
        <w:t xml:space="preserve"> versichern / </w:t>
      </w:r>
      <w:proofErr w:type="spellStart"/>
      <w:r>
        <w:t>daz</w:t>
      </w:r>
      <w:proofErr w:type="spellEnd"/>
      <w:r>
        <w:t xml:space="preserve"> wir so </w:t>
      </w:r>
      <w:proofErr w:type="spellStart"/>
      <w:r>
        <w:t>warhafftig</w:t>
      </w:r>
      <w:proofErr w:type="spellEnd"/>
      <w:r>
        <w:t xml:space="preserve"> von unsern </w:t>
      </w:r>
      <w:proofErr w:type="spellStart"/>
      <w:r>
        <w:t>suenden</w:t>
      </w:r>
      <w:proofErr w:type="spellEnd"/>
      <w:r>
        <w:t xml:space="preserve"> geistlich gewaschen sind / als wir mit dem leiblichen </w:t>
      </w:r>
      <w:proofErr w:type="spellStart"/>
      <w:r>
        <w:t>wasser</w:t>
      </w:r>
      <w:proofErr w:type="spellEnd"/>
      <w:r>
        <w:t xml:space="preserve"> gewaschen werden. </w:t>
      </w:r>
    </w:p>
    <w:p w14:paraId="46E50736" w14:textId="77777777" w:rsidR="00923C96" w:rsidRDefault="00923C96" w:rsidP="00923C96">
      <w:pPr>
        <w:pStyle w:val="StandardWeb"/>
      </w:pPr>
      <w:r>
        <w:rPr>
          <w:rStyle w:val="Hervorhebung"/>
          <w:rFonts w:eastAsiaTheme="majorEastAsia"/>
        </w:rPr>
        <w:t>Frag.</w:t>
      </w:r>
      <w:r>
        <w:br/>
        <w:t xml:space="preserve">Sol man auch die jungen </w:t>
      </w:r>
      <w:proofErr w:type="spellStart"/>
      <w:r>
        <w:t>kinder</w:t>
      </w:r>
      <w:proofErr w:type="spellEnd"/>
      <w:r>
        <w:t xml:space="preserve"> </w:t>
      </w:r>
      <w:proofErr w:type="spellStart"/>
      <w:r>
        <w:t>tauffen</w:t>
      </w:r>
      <w:proofErr w:type="spellEnd"/>
      <w:r>
        <w:t xml:space="preserve">? </w:t>
      </w:r>
    </w:p>
    <w:p w14:paraId="5B527B2E" w14:textId="77777777" w:rsidR="00923C96" w:rsidRDefault="00923C96" w:rsidP="00923C96">
      <w:pPr>
        <w:pStyle w:val="StandardWeb"/>
      </w:pPr>
      <w:r>
        <w:rPr>
          <w:rStyle w:val="Hervorhebung"/>
          <w:rFonts w:eastAsiaTheme="majorEastAsia"/>
        </w:rPr>
        <w:t>Antwort.</w:t>
      </w:r>
      <w:r>
        <w:br/>
        <w:t xml:space="preserve">Ja: Denn dieweil sie so </w:t>
      </w:r>
      <w:proofErr w:type="spellStart"/>
      <w:r>
        <w:t>wol</w:t>
      </w:r>
      <w:proofErr w:type="spellEnd"/>
      <w:r>
        <w:t xml:space="preserve"> als die alten in den </w:t>
      </w:r>
      <w:proofErr w:type="spellStart"/>
      <w:r>
        <w:t>Bundt</w:t>
      </w:r>
      <w:proofErr w:type="spellEnd"/>
      <w:r>
        <w:t xml:space="preserve"> Gottes und seine gemein </w:t>
      </w:r>
      <w:proofErr w:type="spellStart"/>
      <w:r>
        <w:t>gehoren</w:t>
      </w:r>
      <w:proofErr w:type="spellEnd"/>
      <w:r>
        <w:t xml:space="preserve"> / und </w:t>
      </w:r>
      <w:proofErr w:type="spellStart"/>
      <w:r>
        <w:t>jhnen</w:t>
      </w:r>
      <w:proofErr w:type="spellEnd"/>
      <w:r>
        <w:t xml:space="preserve"> in dem </w:t>
      </w:r>
      <w:proofErr w:type="spellStart"/>
      <w:r>
        <w:t>blut</w:t>
      </w:r>
      <w:proofErr w:type="spellEnd"/>
      <w:r>
        <w:t xml:space="preserve"> Christi die </w:t>
      </w:r>
      <w:proofErr w:type="spellStart"/>
      <w:r>
        <w:t>erloesung</w:t>
      </w:r>
      <w:proofErr w:type="spellEnd"/>
      <w:r>
        <w:t xml:space="preserve"> von </w:t>
      </w:r>
      <w:proofErr w:type="spellStart"/>
      <w:r>
        <w:t>suenden</w:t>
      </w:r>
      <w:proofErr w:type="spellEnd"/>
      <w:r>
        <w:t xml:space="preserve"> / und der heilig Geist / welcher den glauben </w:t>
      </w:r>
      <w:proofErr w:type="spellStart"/>
      <w:r>
        <w:t>würcket</w:t>
      </w:r>
      <w:proofErr w:type="spellEnd"/>
      <w:r>
        <w:t xml:space="preserve"> / </w:t>
      </w:r>
      <w:proofErr w:type="spellStart"/>
      <w:r>
        <w:t>nit</w:t>
      </w:r>
      <w:proofErr w:type="spellEnd"/>
      <w:r>
        <w:t xml:space="preserve"> weniger denn den alten zugesagt wird: so sollen sie auch durch den </w:t>
      </w:r>
      <w:proofErr w:type="spellStart"/>
      <w:r>
        <w:t>tauff</w:t>
      </w:r>
      <w:proofErr w:type="spellEnd"/>
      <w:r>
        <w:t xml:space="preserve"> / als des Bunds </w:t>
      </w:r>
      <w:proofErr w:type="spellStart"/>
      <w:r>
        <w:t>zeichen</w:t>
      </w:r>
      <w:proofErr w:type="spellEnd"/>
      <w:r>
        <w:t xml:space="preserve"> / der Christlichen Kirchen eingeleibt / und von der </w:t>
      </w:r>
      <w:proofErr w:type="spellStart"/>
      <w:r>
        <w:t>unglaubigen</w:t>
      </w:r>
      <w:proofErr w:type="spellEnd"/>
      <w:r>
        <w:t xml:space="preserve"> </w:t>
      </w:r>
      <w:proofErr w:type="spellStart"/>
      <w:r>
        <w:t>kinder</w:t>
      </w:r>
      <w:proofErr w:type="spellEnd"/>
      <w:r>
        <w:t xml:space="preserve"> </w:t>
      </w:r>
      <w:proofErr w:type="spellStart"/>
      <w:r>
        <w:t>underscheiden</w:t>
      </w:r>
      <w:proofErr w:type="spellEnd"/>
      <w:r>
        <w:t xml:space="preserve"> werden / wie im alten Testament durch die </w:t>
      </w:r>
      <w:proofErr w:type="spellStart"/>
      <w:r>
        <w:t>beschneidung</w:t>
      </w:r>
      <w:proofErr w:type="spellEnd"/>
      <w:r>
        <w:t xml:space="preserve"> geschehen ist / an welcher </w:t>
      </w:r>
      <w:proofErr w:type="spellStart"/>
      <w:r>
        <w:t>stat</w:t>
      </w:r>
      <w:proofErr w:type="spellEnd"/>
      <w:r>
        <w:t xml:space="preserve"> im </w:t>
      </w:r>
      <w:proofErr w:type="spellStart"/>
      <w:r>
        <w:t>newen</w:t>
      </w:r>
      <w:proofErr w:type="spellEnd"/>
      <w:r>
        <w:t xml:space="preserve"> Testament der </w:t>
      </w:r>
      <w:proofErr w:type="spellStart"/>
      <w:r>
        <w:t>Tauff</w:t>
      </w:r>
      <w:proofErr w:type="spellEnd"/>
      <w:r>
        <w:t xml:space="preserve"> ist eingesetzt. </w:t>
      </w:r>
    </w:p>
    <w:p w14:paraId="064C8861" w14:textId="77777777" w:rsidR="00923C96" w:rsidRDefault="00923C96" w:rsidP="00923C96">
      <w:pPr>
        <w:pStyle w:val="berschrift3"/>
      </w:pPr>
      <w:r>
        <w:t xml:space="preserve">Vom heiligen </w:t>
      </w:r>
      <w:proofErr w:type="spellStart"/>
      <w:r>
        <w:t>Abendmal</w:t>
      </w:r>
      <w:proofErr w:type="spellEnd"/>
      <w:r>
        <w:t xml:space="preserve"> Jesu Christi.</w:t>
      </w:r>
    </w:p>
    <w:p w14:paraId="41189D99" w14:textId="77777777" w:rsidR="00923C96" w:rsidRDefault="00923C96" w:rsidP="00923C96">
      <w:pPr>
        <w:pStyle w:val="StandardWeb"/>
      </w:pPr>
      <w:r>
        <w:rPr>
          <w:rStyle w:val="Hervorhebung"/>
          <w:rFonts w:eastAsiaTheme="majorEastAsia"/>
        </w:rPr>
        <w:t>Frag.</w:t>
      </w:r>
      <w:r>
        <w:br/>
        <w:t xml:space="preserve">Wie </w:t>
      </w:r>
      <w:proofErr w:type="spellStart"/>
      <w:r>
        <w:t>wirstu</w:t>
      </w:r>
      <w:proofErr w:type="spellEnd"/>
      <w:r>
        <w:t xml:space="preserve"> im heiligen </w:t>
      </w:r>
      <w:proofErr w:type="spellStart"/>
      <w:r>
        <w:t>Abendmal</w:t>
      </w:r>
      <w:proofErr w:type="spellEnd"/>
      <w:r>
        <w:t xml:space="preserve"> erinnert und versichert / daß du an dem einigen </w:t>
      </w:r>
      <w:proofErr w:type="spellStart"/>
      <w:r>
        <w:t>opffer</w:t>
      </w:r>
      <w:proofErr w:type="spellEnd"/>
      <w:r>
        <w:t xml:space="preserve"> Christi am Creutz / und allen seinen </w:t>
      </w:r>
      <w:proofErr w:type="spellStart"/>
      <w:r>
        <w:t>gütern</w:t>
      </w:r>
      <w:proofErr w:type="spellEnd"/>
      <w:r>
        <w:t xml:space="preserve"> gemeinschafft habest? </w:t>
      </w:r>
    </w:p>
    <w:p w14:paraId="6862BE70" w14:textId="77777777" w:rsidR="00923C96" w:rsidRDefault="00923C96" w:rsidP="00923C96">
      <w:pPr>
        <w:pStyle w:val="StandardWeb"/>
      </w:pPr>
      <w:r>
        <w:rPr>
          <w:rStyle w:val="Hervorhebung"/>
          <w:rFonts w:eastAsiaTheme="majorEastAsia"/>
        </w:rPr>
        <w:t>Antwort.</w:t>
      </w:r>
      <w:r>
        <w:br/>
        <w:t xml:space="preserve">Also / daß Christus mir und allen </w:t>
      </w:r>
      <w:proofErr w:type="spellStart"/>
      <w:r>
        <w:t>glaubigen</w:t>
      </w:r>
      <w:proofErr w:type="spellEnd"/>
      <w:r>
        <w:t xml:space="preserve"> von diesem </w:t>
      </w:r>
      <w:proofErr w:type="spellStart"/>
      <w:r>
        <w:t>gebrochnen</w:t>
      </w:r>
      <w:proofErr w:type="spellEnd"/>
      <w:r>
        <w:t xml:space="preserve"> </w:t>
      </w:r>
      <w:proofErr w:type="spellStart"/>
      <w:r>
        <w:t>brod</w:t>
      </w:r>
      <w:proofErr w:type="spellEnd"/>
      <w:r>
        <w:t xml:space="preserve"> zu essen / und von diesem Kelch zu </w:t>
      </w:r>
      <w:proofErr w:type="spellStart"/>
      <w:r>
        <w:t>trincken</w:t>
      </w:r>
      <w:proofErr w:type="spellEnd"/>
      <w:r>
        <w:t xml:space="preserve"> befohlen hat / und </w:t>
      </w:r>
      <w:proofErr w:type="spellStart"/>
      <w:r>
        <w:t>darbei</w:t>
      </w:r>
      <w:proofErr w:type="spellEnd"/>
      <w:r>
        <w:t xml:space="preserve"> verheissen / Erstlich daß sein leib so gewiß </w:t>
      </w:r>
      <w:proofErr w:type="spellStart"/>
      <w:r>
        <w:t>fuer</w:t>
      </w:r>
      <w:proofErr w:type="spellEnd"/>
      <w:r>
        <w:t xml:space="preserve"> mich am Creutz </w:t>
      </w:r>
      <w:proofErr w:type="spellStart"/>
      <w:r>
        <w:t>geopffert</w:t>
      </w:r>
      <w:proofErr w:type="spellEnd"/>
      <w:r>
        <w:t xml:space="preserve"> und gebrochen / und sein </w:t>
      </w:r>
      <w:proofErr w:type="spellStart"/>
      <w:r>
        <w:t>blut</w:t>
      </w:r>
      <w:proofErr w:type="spellEnd"/>
      <w:r>
        <w:t xml:space="preserve"> für mich vergossen sey / so gewiß ich mit </w:t>
      </w:r>
      <w:proofErr w:type="spellStart"/>
      <w:r>
        <w:t>augen</w:t>
      </w:r>
      <w:proofErr w:type="spellEnd"/>
      <w:r>
        <w:t xml:space="preserve"> sehe / daß das </w:t>
      </w:r>
      <w:proofErr w:type="spellStart"/>
      <w:r>
        <w:t>brod</w:t>
      </w:r>
      <w:proofErr w:type="spellEnd"/>
      <w:r>
        <w:t xml:space="preserve"> des Herrn mir gebrochen / und der Kelch mir </w:t>
      </w:r>
      <w:proofErr w:type="spellStart"/>
      <w:r>
        <w:t>mitgetheilet</w:t>
      </w:r>
      <w:proofErr w:type="spellEnd"/>
      <w:r>
        <w:t xml:space="preserve"> wird. Und zum andern / daß er selbst meine </w:t>
      </w:r>
      <w:proofErr w:type="spellStart"/>
      <w:r>
        <w:t>seel</w:t>
      </w:r>
      <w:proofErr w:type="spellEnd"/>
      <w:r>
        <w:t xml:space="preserve"> mit seinem </w:t>
      </w:r>
      <w:proofErr w:type="spellStart"/>
      <w:r>
        <w:t>gecreutzigten</w:t>
      </w:r>
      <w:proofErr w:type="spellEnd"/>
      <w:r>
        <w:t xml:space="preserve"> leib und </w:t>
      </w:r>
      <w:proofErr w:type="spellStart"/>
      <w:r>
        <w:t>vergossnen</w:t>
      </w:r>
      <w:proofErr w:type="spellEnd"/>
      <w:r>
        <w:t xml:space="preserve"> </w:t>
      </w:r>
      <w:proofErr w:type="spellStart"/>
      <w:r>
        <w:t>blut</w:t>
      </w:r>
      <w:proofErr w:type="spellEnd"/>
      <w:r>
        <w:t xml:space="preserve"> so gewiß zum ewigen leben speise und </w:t>
      </w:r>
      <w:proofErr w:type="spellStart"/>
      <w:r>
        <w:t>trencke</w:t>
      </w:r>
      <w:proofErr w:type="spellEnd"/>
      <w:r>
        <w:t xml:space="preserve"> / als ich </w:t>
      </w:r>
      <w:proofErr w:type="spellStart"/>
      <w:r>
        <w:t>auß</w:t>
      </w:r>
      <w:proofErr w:type="spellEnd"/>
      <w:r>
        <w:t xml:space="preserve"> der </w:t>
      </w:r>
      <w:proofErr w:type="spellStart"/>
      <w:r>
        <w:t>hand</w:t>
      </w:r>
      <w:proofErr w:type="spellEnd"/>
      <w:r>
        <w:t xml:space="preserve"> des Dieners empfange / und leiblich </w:t>
      </w:r>
      <w:proofErr w:type="spellStart"/>
      <w:r>
        <w:t>niesse</w:t>
      </w:r>
      <w:proofErr w:type="spellEnd"/>
      <w:r>
        <w:t xml:space="preserve"> das </w:t>
      </w:r>
      <w:proofErr w:type="spellStart"/>
      <w:r>
        <w:t>brod</w:t>
      </w:r>
      <w:proofErr w:type="spellEnd"/>
      <w:r>
        <w:t xml:space="preserve"> und den Kelch des Herrn / welche mir als gewisse </w:t>
      </w:r>
      <w:proofErr w:type="spellStart"/>
      <w:r>
        <w:t>warzeichen</w:t>
      </w:r>
      <w:proofErr w:type="spellEnd"/>
      <w:r>
        <w:t xml:space="preserve"> des </w:t>
      </w:r>
      <w:proofErr w:type="spellStart"/>
      <w:r>
        <w:t>leibs</w:t>
      </w:r>
      <w:proofErr w:type="spellEnd"/>
      <w:r>
        <w:t xml:space="preserve"> und </w:t>
      </w:r>
      <w:proofErr w:type="spellStart"/>
      <w:r>
        <w:t>bluts</w:t>
      </w:r>
      <w:proofErr w:type="spellEnd"/>
      <w:r>
        <w:t xml:space="preserve"> Christi gegeben werden. </w:t>
      </w:r>
    </w:p>
    <w:p w14:paraId="2F30AFF2" w14:textId="77777777" w:rsidR="00923C96" w:rsidRDefault="00923C96" w:rsidP="00923C96">
      <w:pPr>
        <w:pStyle w:val="StandardWeb"/>
      </w:pPr>
      <w:r>
        <w:rPr>
          <w:rStyle w:val="Hervorhebung"/>
          <w:rFonts w:eastAsiaTheme="majorEastAsia"/>
        </w:rPr>
        <w:t>Frag.</w:t>
      </w:r>
      <w:r>
        <w:br/>
        <w:t xml:space="preserve">Was </w:t>
      </w:r>
      <w:proofErr w:type="spellStart"/>
      <w:r>
        <w:t>heist</w:t>
      </w:r>
      <w:proofErr w:type="spellEnd"/>
      <w:r>
        <w:t xml:space="preserve"> den </w:t>
      </w:r>
      <w:proofErr w:type="spellStart"/>
      <w:r>
        <w:t>gecreutzigten</w:t>
      </w:r>
      <w:proofErr w:type="spellEnd"/>
      <w:r>
        <w:t xml:space="preserve"> leib Christi essen / und sein vergossen </w:t>
      </w:r>
      <w:proofErr w:type="spellStart"/>
      <w:r>
        <w:t>blut</w:t>
      </w:r>
      <w:proofErr w:type="spellEnd"/>
      <w:r>
        <w:t xml:space="preserve"> </w:t>
      </w:r>
      <w:proofErr w:type="spellStart"/>
      <w:r>
        <w:t>trincken</w:t>
      </w:r>
      <w:proofErr w:type="spellEnd"/>
      <w:r>
        <w:t xml:space="preserve">? </w:t>
      </w:r>
    </w:p>
    <w:p w14:paraId="79DAA7E9" w14:textId="77777777" w:rsidR="00923C96" w:rsidRDefault="00923C96" w:rsidP="00923C96">
      <w:pPr>
        <w:pStyle w:val="StandardWeb"/>
      </w:pPr>
      <w:r>
        <w:rPr>
          <w:rStyle w:val="Hervorhebung"/>
          <w:rFonts w:eastAsiaTheme="majorEastAsia"/>
        </w:rPr>
        <w:t>Antwort.</w:t>
      </w:r>
      <w:r>
        <w:br/>
        <w:t xml:space="preserve">Es </w:t>
      </w:r>
      <w:proofErr w:type="spellStart"/>
      <w:r>
        <w:t>heist</w:t>
      </w:r>
      <w:proofErr w:type="spellEnd"/>
      <w:r>
        <w:t xml:space="preserve"> </w:t>
      </w:r>
      <w:proofErr w:type="spellStart"/>
      <w:r>
        <w:t>nit</w:t>
      </w:r>
      <w:proofErr w:type="spellEnd"/>
      <w:r>
        <w:t xml:space="preserve"> allein mit </w:t>
      </w:r>
      <w:proofErr w:type="spellStart"/>
      <w:r>
        <w:t>glaubigen</w:t>
      </w:r>
      <w:proofErr w:type="spellEnd"/>
      <w:r>
        <w:t xml:space="preserve"> </w:t>
      </w:r>
      <w:proofErr w:type="spellStart"/>
      <w:r>
        <w:t>hertzen</w:t>
      </w:r>
      <w:proofErr w:type="spellEnd"/>
      <w:r>
        <w:t xml:space="preserve"> das </w:t>
      </w:r>
      <w:proofErr w:type="spellStart"/>
      <w:r>
        <w:t>gantze</w:t>
      </w:r>
      <w:proofErr w:type="spellEnd"/>
      <w:r>
        <w:t xml:space="preserve"> leiden und sterben Christi </w:t>
      </w:r>
      <w:proofErr w:type="spellStart"/>
      <w:r>
        <w:t>annemen</w:t>
      </w:r>
      <w:proofErr w:type="spellEnd"/>
      <w:r>
        <w:t xml:space="preserve"> / und </w:t>
      </w:r>
      <w:proofErr w:type="spellStart"/>
      <w:r>
        <w:t>dardurch</w:t>
      </w:r>
      <w:proofErr w:type="spellEnd"/>
      <w:r>
        <w:t xml:space="preserve"> </w:t>
      </w:r>
      <w:proofErr w:type="spellStart"/>
      <w:r>
        <w:t>vergebung</w:t>
      </w:r>
      <w:proofErr w:type="spellEnd"/>
      <w:r>
        <w:t xml:space="preserve"> der </w:t>
      </w:r>
      <w:proofErr w:type="spellStart"/>
      <w:r>
        <w:t>suenden</w:t>
      </w:r>
      <w:proofErr w:type="spellEnd"/>
      <w:r>
        <w:t xml:space="preserve"> und ewiges leben bekommen: Sonder auch darneben durch den heiligen Geist / der zugleich in Christo und in uns </w:t>
      </w:r>
      <w:proofErr w:type="spellStart"/>
      <w:r>
        <w:t>wonet</w:t>
      </w:r>
      <w:proofErr w:type="spellEnd"/>
      <w:r>
        <w:t xml:space="preserve"> / also mit seinem </w:t>
      </w:r>
      <w:proofErr w:type="spellStart"/>
      <w:r>
        <w:t>gebenedeyten</w:t>
      </w:r>
      <w:proofErr w:type="spellEnd"/>
      <w:r>
        <w:t xml:space="preserve"> leib je mehr und mehr vereiniget werden: daß wir / obgleich er im </w:t>
      </w:r>
      <w:proofErr w:type="spellStart"/>
      <w:r>
        <w:t>himmel</w:t>
      </w:r>
      <w:proofErr w:type="spellEnd"/>
      <w:r>
        <w:t xml:space="preserve"> / und wir </w:t>
      </w:r>
      <w:proofErr w:type="spellStart"/>
      <w:r>
        <w:t>auff</w:t>
      </w:r>
      <w:proofErr w:type="spellEnd"/>
      <w:r>
        <w:t xml:space="preserve"> erden sind: dennoch </w:t>
      </w:r>
      <w:proofErr w:type="spellStart"/>
      <w:r>
        <w:t>fleisch</w:t>
      </w:r>
      <w:proofErr w:type="spellEnd"/>
      <w:r>
        <w:t xml:space="preserve"> von seinem </w:t>
      </w:r>
      <w:proofErr w:type="spellStart"/>
      <w:r>
        <w:t>fleisch</w:t>
      </w:r>
      <w:proofErr w:type="spellEnd"/>
      <w:r>
        <w:t xml:space="preserve"> / und </w:t>
      </w:r>
      <w:proofErr w:type="spellStart"/>
      <w:r>
        <w:t>bein</w:t>
      </w:r>
      <w:proofErr w:type="spellEnd"/>
      <w:r>
        <w:t xml:space="preserve"> von seinen beinen sind / und von einem geist (wie die </w:t>
      </w:r>
      <w:proofErr w:type="spellStart"/>
      <w:r>
        <w:t>glieder</w:t>
      </w:r>
      <w:proofErr w:type="spellEnd"/>
      <w:r>
        <w:t xml:space="preserve"> unsers </w:t>
      </w:r>
      <w:proofErr w:type="spellStart"/>
      <w:r>
        <w:t>leibs</w:t>
      </w:r>
      <w:proofErr w:type="spellEnd"/>
      <w:r>
        <w:t xml:space="preserve"> von einer </w:t>
      </w:r>
      <w:proofErr w:type="spellStart"/>
      <w:r>
        <w:t>seelen</w:t>
      </w:r>
      <w:proofErr w:type="spellEnd"/>
      <w:r>
        <w:t xml:space="preserve">) ewig leben und regieret werden. </w:t>
      </w:r>
    </w:p>
    <w:p w14:paraId="54687D0B" w14:textId="77777777" w:rsidR="00923C96" w:rsidRDefault="00923C96" w:rsidP="00923C96">
      <w:pPr>
        <w:pStyle w:val="StandardWeb"/>
      </w:pPr>
      <w:r>
        <w:rPr>
          <w:rStyle w:val="Hervorhebung"/>
          <w:rFonts w:eastAsiaTheme="majorEastAsia"/>
        </w:rPr>
        <w:t>Frag.</w:t>
      </w:r>
      <w:r>
        <w:br/>
        <w:t xml:space="preserve">Wo hat Christus verheissen / daß er die </w:t>
      </w:r>
      <w:proofErr w:type="spellStart"/>
      <w:r>
        <w:t>glaubigen</w:t>
      </w:r>
      <w:proofErr w:type="spellEnd"/>
      <w:r>
        <w:t xml:space="preserve"> so gewiß also mit seinem leib und </w:t>
      </w:r>
      <w:proofErr w:type="spellStart"/>
      <w:r>
        <w:t>blut</w:t>
      </w:r>
      <w:proofErr w:type="spellEnd"/>
      <w:r>
        <w:t xml:space="preserve"> speise und </w:t>
      </w:r>
      <w:proofErr w:type="spellStart"/>
      <w:r>
        <w:t>trencke</w:t>
      </w:r>
      <w:proofErr w:type="spellEnd"/>
      <w:r>
        <w:t xml:space="preserve"> / als sie von diesem </w:t>
      </w:r>
      <w:proofErr w:type="spellStart"/>
      <w:r>
        <w:t>gebrochnen</w:t>
      </w:r>
      <w:proofErr w:type="spellEnd"/>
      <w:r>
        <w:t xml:space="preserve"> </w:t>
      </w:r>
      <w:proofErr w:type="spellStart"/>
      <w:r>
        <w:t>brod</w:t>
      </w:r>
      <w:proofErr w:type="spellEnd"/>
      <w:r>
        <w:t xml:space="preserve"> essen / und von diesem Kelch </w:t>
      </w:r>
      <w:proofErr w:type="spellStart"/>
      <w:r>
        <w:t>trincken</w:t>
      </w:r>
      <w:proofErr w:type="spellEnd"/>
      <w:r>
        <w:t xml:space="preserve">? </w:t>
      </w:r>
    </w:p>
    <w:p w14:paraId="47920250" w14:textId="77777777" w:rsidR="00923C96" w:rsidRDefault="00923C96" w:rsidP="00923C96">
      <w:pPr>
        <w:pStyle w:val="StandardWeb"/>
      </w:pPr>
      <w:r>
        <w:rPr>
          <w:rStyle w:val="Hervorhebung"/>
          <w:rFonts w:eastAsiaTheme="majorEastAsia"/>
        </w:rPr>
        <w:t>Antwort.</w:t>
      </w:r>
      <w:r>
        <w:br/>
        <w:t xml:space="preserve">In der </w:t>
      </w:r>
      <w:proofErr w:type="spellStart"/>
      <w:r>
        <w:t>einsatzung</w:t>
      </w:r>
      <w:proofErr w:type="spellEnd"/>
      <w:r>
        <w:t xml:space="preserve"> des Abendmals / welche also lautet: </w:t>
      </w:r>
      <w:r>
        <w:rPr>
          <w:rStyle w:val="Fett"/>
          <w:rFonts w:eastAsiaTheme="majorEastAsia"/>
        </w:rPr>
        <w:t xml:space="preserve">Unser HERR Jesus / in der </w:t>
      </w:r>
      <w:proofErr w:type="spellStart"/>
      <w:r>
        <w:rPr>
          <w:rStyle w:val="Fett"/>
          <w:rFonts w:eastAsiaTheme="majorEastAsia"/>
        </w:rPr>
        <w:t>nacht</w:t>
      </w:r>
      <w:proofErr w:type="spellEnd"/>
      <w:r>
        <w:rPr>
          <w:rStyle w:val="Fett"/>
          <w:rFonts w:eastAsiaTheme="majorEastAsia"/>
        </w:rPr>
        <w:t xml:space="preserve"> da er </w:t>
      </w:r>
      <w:proofErr w:type="spellStart"/>
      <w:r>
        <w:rPr>
          <w:rStyle w:val="Fett"/>
          <w:rFonts w:eastAsiaTheme="majorEastAsia"/>
        </w:rPr>
        <w:t>verrhaten</w:t>
      </w:r>
      <w:proofErr w:type="spellEnd"/>
      <w:r>
        <w:rPr>
          <w:rStyle w:val="Fett"/>
          <w:rFonts w:eastAsiaTheme="majorEastAsia"/>
        </w:rPr>
        <w:t xml:space="preserve"> ward / </w:t>
      </w:r>
      <w:proofErr w:type="spellStart"/>
      <w:r>
        <w:rPr>
          <w:rStyle w:val="Fett"/>
          <w:rFonts w:eastAsiaTheme="majorEastAsia"/>
        </w:rPr>
        <w:t>nam</w:t>
      </w:r>
      <w:proofErr w:type="spellEnd"/>
      <w:r>
        <w:rPr>
          <w:rStyle w:val="Fett"/>
          <w:rFonts w:eastAsiaTheme="majorEastAsia"/>
        </w:rPr>
        <w:t xml:space="preserve"> er das </w:t>
      </w:r>
      <w:proofErr w:type="spellStart"/>
      <w:r>
        <w:rPr>
          <w:rStyle w:val="Fett"/>
          <w:rFonts w:eastAsiaTheme="majorEastAsia"/>
        </w:rPr>
        <w:t>brodt</w:t>
      </w:r>
      <w:proofErr w:type="spellEnd"/>
      <w:r>
        <w:rPr>
          <w:rStyle w:val="Fett"/>
          <w:rFonts w:eastAsiaTheme="majorEastAsia"/>
        </w:rPr>
        <w:t xml:space="preserve"> / </w:t>
      </w:r>
      <w:proofErr w:type="spellStart"/>
      <w:r>
        <w:rPr>
          <w:rStyle w:val="Fett"/>
          <w:rFonts w:eastAsiaTheme="majorEastAsia"/>
        </w:rPr>
        <w:t>dancket</w:t>
      </w:r>
      <w:proofErr w:type="spellEnd"/>
      <w:r>
        <w:rPr>
          <w:rStyle w:val="Fett"/>
          <w:rFonts w:eastAsiaTheme="majorEastAsia"/>
        </w:rPr>
        <w:t xml:space="preserve"> und brachs und sprach / </w:t>
      </w:r>
      <w:proofErr w:type="spellStart"/>
      <w:r>
        <w:rPr>
          <w:rStyle w:val="Fett"/>
          <w:rFonts w:eastAsiaTheme="majorEastAsia"/>
        </w:rPr>
        <w:t>Nemet</w:t>
      </w:r>
      <w:proofErr w:type="spellEnd"/>
      <w:r>
        <w:rPr>
          <w:rStyle w:val="Fett"/>
          <w:rFonts w:eastAsiaTheme="majorEastAsia"/>
        </w:rPr>
        <w:t xml:space="preserve"> / esset / das ist mein leib / der </w:t>
      </w:r>
      <w:proofErr w:type="spellStart"/>
      <w:r>
        <w:rPr>
          <w:rStyle w:val="Fett"/>
          <w:rFonts w:eastAsiaTheme="majorEastAsia"/>
        </w:rPr>
        <w:t>fuer</w:t>
      </w:r>
      <w:proofErr w:type="spellEnd"/>
      <w:r>
        <w:rPr>
          <w:rStyle w:val="Fett"/>
          <w:rFonts w:eastAsiaTheme="majorEastAsia"/>
        </w:rPr>
        <w:t xml:space="preserve"> euch gebrochen </w:t>
      </w:r>
      <w:proofErr w:type="spellStart"/>
      <w:r>
        <w:rPr>
          <w:rStyle w:val="Fett"/>
          <w:rFonts w:eastAsiaTheme="majorEastAsia"/>
        </w:rPr>
        <w:t>wirdt</w:t>
      </w:r>
      <w:proofErr w:type="spellEnd"/>
      <w:r>
        <w:rPr>
          <w:rStyle w:val="Fett"/>
          <w:rFonts w:eastAsiaTheme="majorEastAsia"/>
        </w:rPr>
        <w:t xml:space="preserve"> / </w:t>
      </w:r>
      <w:proofErr w:type="spellStart"/>
      <w:r>
        <w:rPr>
          <w:rStyle w:val="Fett"/>
          <w:rFonts w:eastAsiaTheme="majorEastAsia"/>
        </w:rPr>
        <w:t>Solchs</w:t>
      </w:r>
      <w:proofErr w:type="spellEnd"/>
      <w:r>
        <w:rPr>
          <w:rStyle w:val="Fett"/>
          <w:rFonts w:eastAsiaTheme="majorEastAsia"/>
        </w:rPr>
        <w:t xml:space="preserve"> thut zu meiner </w:t>
      </w:r>
      <w:proofErr w:type="spellStart"/>
      <w:r>
        <w:rPr>
          <w:rStyle w:val="Fett"/>
          <w:rFonts w:eastAsiaTheme="majorEastAsia"/>
        </w:rPr>
        <w:t>gedechtnuß</w:t>
      </w:r>
      <w:proofErr w:type="spellEnd"/>
      <w:r>
        <w:rPr>
          <w:rStyle w:val="Fett"/>
          <w:rFonts w:eastAsiaTheme="majorEastAsia"/>
        </w:rPr>
        <w:t xml:space="preserve">. Desselben gleichen auch den Kelch / nach dem </w:t>
      </w:r>
      <w:proofErr w:type="spellStart"/>
      <w:r>
        <w:rPr>
          <w:rStyle w:val="Fett"/>
          <w:rFonts w:eastAsiaTheme="majorEastAsia"/>
        </w:rPr>
        <w:t>Abendtmal</w:t>
      </w:r>
      <w:proofErr w:type="spellEnd"/>
      <w:r>
        <w:rPr>
          <w:rStyle w:val="Fett"/>
          <w:rFonts w:eastAsiaTheme="majorEastAsia"/>
        </w:rPr>
        <w:t xml:space="preserve"> / und sprach: Dieser Kelch ist das </w:t>
      </w:r>
      <w:proofErr w:type="spellStart"/>
      <w:r>
        <w:rPr>
          <w:rStyle w:val="Fett"/>
          <w:rFonts w:eastAsiaTheme="majorEastAsia"/>
        </w:rPr>
        <w:t>newe</w:t>
      </w:r>
      <w:proofErr w:type="spellEnd"/>
      <w:r>
        <w:rPr>
          <w:rStyle w:val="Fett"/>
          <w:rFonts w:eastAsiaTheme="majorEastAsia"/>
        </w:rPr>
        <w:t xml:space="preserve"> Testament in meinem </w:t>
      </w:r>
      <w:proofErr w:type="spellStart"/>
      <w:r>
        <w:rPr>
          <w:rStyle w:val="Fett"/>
          <w:rFonts w:eastAsiaTheme="majorEastAsia"/>
        </w:rPr>
        <w:t>blut</w:t>
      </w:r>
      <w:proofErr w:type="spellEnd"/>
      <w:r>
        <w:rPr>
          <w:rStyle w:val="Fett"/>
          <w:rFonts w:eastAsiaTheme="majorEastAsia"/>
        </w:rPr>
        <w:t xml:space="preserve"> / solches thut / so </w:t>
      </w:r>
      <w:proofErr w:type="spellStart"/>
      <w:r>
        <w:rPr>
          <w:rStyle w:val="Fett"/>
          <w:rFonts w:eastAsiaTheme="majorEastAsia"/>
        </w:rPr>
        <w:t>offt</w:t>
      </w:r>
      <w:proofErr w:type="spellEnd"/>
      <w:r>
        <w:rPr>
          <w:rStyle w:val="Fett"/>
          <w:rFonts w:eastAsiaTheme="majorEastAsia"/>
        </w:rPr>
        <w:t xml:space="preserve"> </w:t>
      </w:r>
      <w:proofErr w:type="spellStart"/>
      <w:r>
        <w:rPr>
          <w:rStyle w:val="Fett"/>
          <w:rFonts w:eastAsiaTheme="majorEastAsia"/>
        </w:rPr>
        <w:t>jrs</w:t>
      </w:r>
      <w:proofErr w:type="spellEnd"/>
      <w:r>
        <w:rPr>
          <w:rStyle w:val="Fett"/>
          <w:rFonts w:eastAsiaTheme="majorEastAsia"/>
        </w:rPr>
        <w:t xml:space="preserve"> </w:t>
      </w:r>
      <w:proofErr w:type="spellStart"/>
      <w:r>
        <w:rPr>
          <w:rStyle w:val="Fett"/>
          <w:rFonts w:eastAsiaTheme="majorEastAsia"/>
        </w:rPr>
        <w:t>trincket</w:t>
      </w:r>
      <w:proofErr w:type="spellEnd"/>
      <w:r>
        <w:rPr>
          <w:rStyle w:val="Fett"/>
          <w:rFonts w:eastAsiaTheme="majorEastAsia"/>
        </w:rPr>
        <w:t xml:space="preserve"> / zu meiner </w:t>
      </w:r>
      <w:proofErr w:type="spellStart"/>
      <w:r>
        <w:rPr>
          <w:rStyle w:val="Fett"/>
          <w:rFonts w:eastAsiaTheme="majorEastAsia"/>
        </w:rPr>
        <w:t>gedechtnuß</w:t>
      </w:r>
      <w:proofErr w:type="spellEnd"/>
      <w:r>
        <w:rPr>
          <w:rStyle w:val="Fett"/>
          <w:rFonts w:eastAsiaTheme="majorEastAsia"/>
        </w:rPr>
        <w:t xml:space="preserve">: Denn so </w:t>
      </w:r>
      <w:proofErr w:type="spellStart"/>
      <w:r>
        <w:rPr>
          <w:rStyle w:val="Fett"/>
          <w:rFonts w:eastAsiaTheme="majorEastAsia"/>
        </w:rPr>
        <w:t>offt</w:t>
      </w:r>
      <w:proofErr w:type="spellEnd"/>
      <w:r>
        <w:rPr>
          <w:rStyle w:val="Fett"/>
          <w:rFonts w:eastAsiaTheme="majorEastAsia"/>
        </w:rPr>
        <w:t xml:space="preserve"> </w:t>
      </w:r>
      <w:proofErr w:type="spellStart"/>
      <w:r>
        <w:rPr>
          <w:rStyle w:val="Fett"/>
          <w:rFonts w:eastAsiaTheme="majorEastAsia"/>
        </w:rPr>
        <w:t>jr</w:t>
      </w:r>
      <w:proofErr w:type="spellEnd"/>
      <w:r>
        <w:rPr>
          <w:rStyle w:val="Fett"/>
          <w:rFonts w:eastAsiaTheme="majorEastAsia"/>
        </w:rPr>
        <w:t xml:space="preserve"> von diesem </w:t>
      </w:r>
      <w:proofErr w:type="spellStart"/>
      <w:r>
        <w:rPr>
          <w:rStyle w:val="Fett"/>
          <w:rFonts w:eastAsiaTheme="majorEastAsia"/>
        </w:rPr>
        <w:t>brod</w:t>
      </w:r>
      <w:proofErr w:type="spellEnd"/>
      <w:r>
        <w:rPr>
          <w:rStyle w:val="Fett"/>
          <w:rFonts w:eastAsiaTheme="majorEastAsia"/>
        </w:rPr>
        <w:t xml:space="preserve"> esset / und von diesem Kelch </w:t>
      </w:r>
      <w:proofErr w:type="spellStart"/>
      <w:r>
        <w:rPr>
          <w:rStyle w:val="Fett"/>
          <w:rFonts w:eastAsiaTheme="majorEastAsia"/>
        </w:rPr>
        <w:t>trincket</w:t>
      </w:r>
      <w:proofErr w:type="spellEnd"/>
      <w:r>
        <w:rPr>
          <w:rStyle w:val="Fett"/>
          <w:rFonts w:eastAsiaTheme="majorEastAsia"/>
        </w:rPr>
        <w:t xml:space="preserve"> /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jr</w:t>
      </w:r>
      <w:proofErr w:type="spellEnd"/>
      <w:r>
        <w:rPr>
          <w:rStyle w:val="Fett"/>
          <w:rFonts w:eastAsiaTheme="majorEastAsia"/>
        </w:rPr>
        <w:t xml:space="preserve"> des HERREN todt verkündigen / biß daß er </w:t>
      </w:r>
      <w:proofErr w:type="spellStart"/>
      <w:r>
        <w:rPr>
          <w:rStyle w:val="Fett"/>
          <w:rFonts w:eastAsiaTheme="majorEastAsia"/>
        </w:rPr>
        <w:t>kompt</w:t>
      </w:r>
      <w:proofErr w:type="spellEnd"/>
      <w:r>
        <w:rPr>
          <w:rStyle w:val="Fett"/>
          <w:rFonts w:eastAsiaTheme="majorEastAsia"/>
        </w:rPr>
        <w:t>.</w:t>
      </w:r>
      <w:r>
        <w:t xml:space="preserve"> Und diese </w:t>
      </w:r>
      <w:proofErr w:type="spellStart"/>
      <w:r>
        <w:t>verheissung</w:t>
      </w:r>
      <w:proofErr w:type="spellEnd"/>
      <w:r>
        <w:t xml:space="preserve"> </w:t>
      </w:r>
      <w:proofErr w:type="spellStart"/>
      <w:r>
        <w:t>wirdt</w:t>
      </w:r>
      <w:proofErr w:type="spellEnd"/>
      <w:r>
        <w:t xml:space="preserve"> auch widerholet durch S. Paulum / da er spricht: </w:t>
      </w:r>
      <w:r>
        <w:rPr>
          <w:rStyle w:val="Fett"/>
          <w:rFonts w:eastAsiaTheme="majorEastAsia"/>
        </w:rPr>
        <w:t xml:space="preserve">Der Kelch der </w:t>
      </w:r>
      <w:proofErr w:type="spellStart"/>
      <w:r>
        <w:rPr>
          <w:rStyle w:val="Fett"/>
          <w:rFonts w:eastAsiaTheme="majorEastAsia"/>
        </w:rPr>
        <w:t>dancksagung</w:t>
      </w:r>
      <w:proofErr w:type="spellEnd"/>
      <w:r>
        <w:rPr>
          <w:rStyle w:val="Fett"/>
          <w:rFonts w:eastAsiaTheme="majorEastAsia"/>
        </w:rPr>
        <w:t xml:space="preserve"> / damit wir </w:t>
      </w:r>
      <w:proofErr w:type="spellStart"/>
      <w:r>
        <w:rPr>
          <w:rStyle w:val="Fett"/>
          <w:rFonts w:eastAsiaTheme="majorEastAsia"/>
        </w:rPr>
        <w:t>dancksagen</w:t>
      </w:r>
      <w:proofErr w:type="spellEnd"/>
      <w:r>
        <w:rPr>
          <w:rStyle w:val="Fett"/>
          <w:rFonts w:eastAsiaTheme="majorEastAsia"/>
        </w:rPr>
        <w:t xml:space="preserve"> / ist er </w:t>
      </w:r>
      <w:proofErr w:type="spellStart"/>
      <w:r>
        <w:rPr>
          <w:rStyle w:val="Fett"/>
          <w:rFonts w:eastAsiaTheme="majorEastAsia"/>
        </w:rPr>
        <w:t>nit</w:t>
      </w:r>
      <w:proofErr w:type="spellEnd"/>
      <w:r>
        <w:rPr>
          <w:rStyle w:val="Fett"/>
          <w:rFonts w:eastAsiaTheme="majorEastAsia"/>
        </w:rPr>
        <w:t xml:space="preserve"> die gemeinschafft des </w:t>
      </w:r>
      <w:proofErr w:type="spellStart"/>
      <w:r>
        <w:rPr>
          <w:rStyle w:val="Fett"/>
          <w:rFonts w:eastAsiaTheme="majorEastAsia"/>
        </w:rPr>
        <w:t>bluts</w:t>
      </w:r>
      <w:proofErr w:type="spellEnd"/>
      <w:r>
        <w:rPr>
          <w:rStyle w:val="Fett"/>
          <w:rFonts w:eastAsiaTheme="majorEastAsia"/>
        </w:rPr>
        <w:t xml:space="preserve"> Christi? Das </w:t>
      </w:r>
      <w:proofErr w:type="spellStart"/>
      <w:r>
        <w:rPr>
          <w:rStyle w:val="Fett"/>
          <w:rFonts w:eastAsiaTheme="majorEastAsia"/>
        </w:rPr>
        <w:t>brodt</w:t>
      </w:r>
      <w:proofErr w:type="spellEnd"/>
      <w:r>
        <w:rPr>
          <w:rStyle w:val="Fett"/>
          <w:rFonts w:eastAsiaTheme="majorEastAsia"/>
        </w:rPr>
        <w:t xml:space="preserve"> das wir brechen / ist das nicht die gemeinschafft des </w:t>
      </w:r>
      <w:proofErr w:type="spellStart"/>
      <w:r>
        <w:rPr>
          <w:rStyle w:val="Fett"/>
          <w:rFonts w:eastAsiaTheme="majorEastAsia"/>
        </w:rPr>
        <w:t>leibs</w:t>
      </w:r>
      <w:proofErr w:type="spellEnd"/>
      <w:r>
        <w:rPr>
          <w:rStyle w:val="Fett"/>
          <w:rFonts w:eastAsiaTheme="majorEastAsia"/>
        </w:rPr>
        <w:t xml:space="preserve"> Christi? Denn ein </w:t>
      </w:r>
      <w:proofErr w:type="spellStart"/>
      <w:r>
        <w:rPr>
          <w:rStyle w:val="Fett"/>
          <w:rFonts w:eastAsiaTheme="majorEastAsia"/>
        </w:rPr>
        <w:t>brod</w:t>
      </w:r>
      <w:proofErr w:type="spellEnd"/>
      <w:r>
        <w:rPr>
          <w:rStyle w:val="Fett"/>
          <w:rFonts w:eastAsiaTheme="majorEastAsia"/>
        </w:rPr>
        <w:t xml:space="preserve"> ists / so </w:t>
      </w:r>
      <w:proofErr w:type="spellStart"/>
      <w:r>
        <w:rPr>
          <w:rStyle w:val="Fett"/>
          <w:rFonts w:eastAsiaTheme="majorEastAsia"/>
        </w:rPr>
        <w:t>seind</w:t>
      </w:r>
      <w:proofErr w:type="spellEnd"/>
      <w:r>
        <w:rPr>
          <w:rStyle w:val="Fett"/>
          <w:rFonts w:eastAsiaTheme="majorEastAsia"/>
        </w:rPr>
        <w:t xml:space="preserve"> wir viel ein leib / dieweil wir alle eines </w:t>
      </w:r>
      <w:proofErr w:type="spellStart"/>
      <w:r>
        <w:rPr>
          <w:rStyle w:val="Fett"/>
          <w:rFonts w:eastAsiaTheme="majorEastAsia"/>
        </w:rPr>
        <w:t>brods</w:t>
      </w:r>
      <w:proofErr w:type="spellEnd"/>
      <w:r>
        <w:rPr>
          <w:rStyle w:val="Fett"/>
          <w:rFonts w:eastAsiaTheme="majorEastAsia"/>
        </w:rPr>
        <w:t xml:space="preserve"> </w:t>
      </w:r>
      <w:proofErr w:type="spellStart"/>
      <w:r>
        <w:rPr>
          <w:rStyle w:val="Fett"/>
          <w:rFonts w:eastAsiaTheme="majorEastAsia"/>
        </w:rPr>
        <w:t>theilhafftig</w:t>
      </w:r>
      <w:proofErr w:type="spellEnd"/>
      <w:r>
        <w:rPr>
          <w:rStyle w:val="Fett"/>
          <w:rFonts w:eastAsiaTheme="majorEastAsia"/>
        </w:rPr>
        <w:t xml:space="preserve"> </w:t>
      </w:r>
      <w:proofErr w:type="spellStart"/>
      <w:r>
        <w:rPr>
          <w:rStyle w:val="Fett"/>
          <w:rFonts w:eastAsiaTheme="majorEastAsia"/>
        </w:rPr>
        <w:t>seind</w:t>
      </w:r>
      <w:proofErr w:type="spellEnd"/>
      <w:r>
        <w:rPr>
          <w:rStyle w:val="Fett"/>
          <w:rFonts w:eastAsiaTheme="majorEastAsia"/>
        </w:rPr>
        <w:t>.</w:t>
      </w:r>
      <w:r>
        <w:t xml:space="preserve"> </w:t>
      </w:r>
    </w:p>
    <w:p w14:paraId="476F7F71" w14:textId="77777777" w:rsidR="00923C96" w:rsidRDefault="00923C96" w:rsidP="00923C96">
      <w:pPr>
        <w:pStyle w:val="StandardWeb"/>
      </w:pPr>
      <w:r>
        <w:rPr>
          <w:rStyle w:val="Hervorhebung"/>
          <w:rFonts w:eastAsiaTheme="majorEastAsia"/>
        </w:rPr>
        <w:t>Frag.</w:t>
      </w:r>
      <w:r>
        <w:br/>
        <w:t xml:space="preserve">Wird denn </w:t>
      </w:r>
      <w:proofErr w:type="spellStart"/>
      <w:r>
        <w:t>auß</w:t>
      </w:r>
      <w:proofErr w:type="spellEnd"/>
      <w:r>
        <w:t xml:space="preserve"> </w:t>
      </w:r>
      <w:proofErr w:type="spellStart"/>
      <w:r>
        <w:t>brod</w:t>
      </w:r>
      <w:proofErr w:type="spellEnd"/>
      <w:r>
        <w:t xml:space="preserve"> und wein der wesentlich leib und </w:t>
      </w:r>
      <w:proofErr w:type="spellStart"/>
      <w:r>
        <w:t>blut</w:t>
      </w:r>
      <w:proofErr w:type="spellEnd"/>
      <w:r>
        <w:t xml:space="preserve"> Christi? </w:t>
      </w:r>
    </w:p>
    <w:p w14:paraId="1B78FDBA" w14:textId="77777777" w:rsidR="00923C96" w:rsidRDefault="00923C96" w:rsidP="00923C96">
      <w:pPr>
        <w:pStyle w:val="StandardWeb"/>
      </w:pPr>
      <w:r>
        <w:rPr>
          <w:rStyle w:val="Hervorhebung"/>
          <w:rFonts w:eastAsiaTheme="majorEastAsia"/>
        </w:rPr>
        <w:t>Antwort.</w:t>
      </w:r>
      <w:r>
        <w:br/>
        <w:t xml:space="preserve">Nein: sonder wie das </w:t>
      </w:r>
      <w:proofErr w:type="spellStart"/>
      <w:r>
        <w:t>wasser</w:t>
      </w:r>
      <w:proofErr w:type="spellEnd"/>
      <w:r>
        <w:t xml:space="preserve"> in dem </w:t>
      </w:r>
      <w:proofErr w:type="spellStart"/>
      <w:r>
        <w:t>Tauff</w:t>
      </w:r>
      <w:proofErr w:type="spellEnd"/>
      <w:r>
        <w:t xml:space="preserve"> / </w:t>
      </w:r>
      <w:proofErr w:type="spellStart"/>
      <w:r>
        <w:t>nit</w:t>
      </w:r>
      <w:proofErr w:type="spellEnd"/>
      <w:r>
        <w:t xml:space="preserve"> in </w:t>
      </w:r>
      <w:proofErr w:type="spellStart"/>
      <w:r>
        <w:t>daz</w:t>
      </w:r>
      <w:proofErr w:type="spellEnd"/>
      <w:r>
        <w:t xml:space="preserve"> </w:t>
      </w:r>
      <w:proofErr w:type="spellStart"/>
      <w:r>
        <w:t>blut</w:t>
      </w:r>
      <w:proofErr w:type="spellEnd"/>
      <w:r>
        <w:t xml:space="preserve"> Christi </w:t>
      </w:r>
      <w:proofErr w:type="spellStart"/>
      <w:r>
        <w:t>verwandlet</w:t>
      </w:r>
      <w:proofErr w:type="spellEnd"/>
      <w:r>
        <w:t xml:space="preserve"> / oder die </w:t>
      </w:r>
      <w:proofErr w:type="spellStart"/>
      <w:r>
        <w:t>abwasschung</w:t>
      </w:r>
      <w:proofErr w:type="spellEnd"/>
      <w:r>
        <w:t xml:space="preserve"> der </w:t>
      </w:r>
      <w:proofErr w:type="spellStart"/>
      <w:r>
        <w:t>suenden</w:t>
      </w:r>
      <w:proofErr w:type="spellEnd"/>
      <w:r>
        <w:t xml:space="preserve"> selbst wird / deren es allein ein </w:t>
      </w:r>
      <w:proofErr w:type="spellStart"/>
      <w:r>
        <w:t>Goettlich</w:t>
      </w:r>
      <w:proofErr w:type="spellEnd"/>
      <w:r>
        <w:t xml:space="preserve"> </w:t>
      </w:r>
      <w:proofErr w:type="spellStart"/>
      <w:r>
        <w:t>warzeichen</w:t>
      </w:r>
      <w:proofErr w:type="spellEnd"/>
      <w:r>
        <w:t xml:space="preserve"> und </w:t>
      </w:r>
      <w:proofErr w:type="spellStart"/>
      <w:r>
        <w:t>versicherung</w:t>
      </w:r>
      <w:proofErr w:type="spellEnd"/>
      <w:r>
        <w:t xml:space="preserve"> ist: also </w:t>
      </w:r>
      <w:proofErr w:type="spellStart"/>
      <w:r>
        <w:t>wirdt</w:t>
      </w:r>
      <w:proofErr w:type="spellEnd"/>
      <w:r>
        <w:t xml:space="preserve"> auch </w:t>
      </w:r>
      <w:proofErr w:type="spellStart"/>
      <w:r>
        <w:t>daz</w:t>
      </w:r>
      <w:proofErr w:type="spellEnd"/>
      <w:r>
        <w:t xml:space="preserve"> heilig </w:t>
      </w:r>
      <w:proofErr w:type="spellStart"/>
      <w:r>
        <w:t>brod</w:t>
      </w:r>
      <w:proofErr w:type="spellEnd"/>
      <w:r>
        <w:t xml:space="preserve"> im </w:t>
      </w:r>
      <w:proofErr w:type="spellStart"/>
      <w:r>
        <w:t>Abendmal</w:t>
      </w:r>
      <w:proofErr w:type="spellEnd"/>
      <w:r>
        <w:t xml:space="preserve"> </w:t>
      </w:r>
      <w:proofErr w:type="spellStart"/>
      <w:r>
        <w:t>nit</w:t>
      </w:r>
      <w:proofErr w:type="spellEnd"/>
      <w:r>
        <w:t xml:space="preserve"> der leib Christi selbst / </w:t>
      </w:r>
      <w:proofErr w:type="spellStart"/>
      <w:r>
        <w:t>wiewol</w:t>
      </w:r>
      <w:proofErr w:type="spellEnd"/>
      <w:r>
        <w:t xml:space="preserve"> es nach </w:t>
      </w:r>
      <w:proofErr w:type="spellStart"/>
      <w:r>
        <w:t>art</w:t>
      </w:r>
      <w:proofErr w:type="spellEnd"/>
      <w:r>
        <w:t xml:space="preserve"> und brauch der Sacramenten / der leib Christi genennet wird. </w:t>
      </w:r>
    </w:p>
    <w:p w14:paraId="0BAA7CB9"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nennet denn Christus das </w:t>
      </w:r>
      <w:proofErr w:type="spellStart"/>
      <w:r>
        <w:t>brod</w:t>
      </w:r>
      <w:proofErr w:type="spellEnd"/>
      <w:r>
        <w:t xml:space="preserve"> seinen leib / und den Kelch sein </w:t>
      </w:r>
      <w:proofErr w:type="spellStart"/>
      <w:r>
        <w:t>blut</w:t>
      </w:r>
      <w:proofErr w:type="spellEnd"/>
      <w:r>
        <w:t xml:space="preserve"> / oder das </w:t>
      </w:r>
      <w:proofErr w:type="spellStart"/>
      <w:r>
        <w:t>newe</w:t>
      </w:r>
      <w:proofErr w:type="spellEnd"/>
      <w:r>
        <w:t xml:space="preserve"> Testament in seinem </w:t>
      </w:r>
      <w:proofErr w:type="spellStart"/>
      <w:r>
        <w:t>blut</w:t>
      </w:r>
      <w:proofErr w:type="spellEnd"/>
      <w:r>
        <w:t xml:space="preserve"> / und S. Paulus / die gemeinschafft des </w:t>
      </w:r>
      <w:proofErr w:type="spellStart"/>
      <w:r>
        <w:t>leibs</w:t>
      </w:r>
      <w:proofErr w:type="spellEnd"/>
      <w:r>
        <w:t xml:space="preserve"> und </w:t>
      </w:r>
      <w:proofErr w:type="spellStart"/>
      <w:r>
        <w:t>bluts</w:t>
      </w:r>
      <w:proofErr w:type="spellEnd"/>
      <w:r>
        <w:t xml:space="preserve"> Jesu Christi? </w:t>
      </w:r>
    </w:p>
    <w:p w14:paraId="267F88DF" w14:textId="77777777" w:rsidR="00923C96" w:rsidRDefault="00923C96" w:rsidP="00923C96">
      <w:pPr>
        <w:pStyle w:val="StandardWeb"/>
      </w:pPr>
      <w:r>
        <w:rPr>
          <w:rStyle w:val="Hervorhebung"/>
          <w:rFonts w:eastAsiaTheme="majorEastAsia"/>
        </w:rPr>
        <w:t>Antwort.</w:t>
      </w:r>
      <w:r>
        <w:br/>
        <w:t xml:space="preserve">Christus redet also </w:t>
      </w:r>
      <w:proofErr w:type="spellStart"/>
      <w:r>
        <w:t>nit</w:t>
      </w:r>
      <w:proofErr w:type="spellEnd"/>
      <w:r>
        <w:t xml:space="preserve"> </w:t>
      </w:r>
      <w:proofErr w:type="spellStart"/>
      <w:r>
        <w:t>one</w:t>
      </w:r>
      <w:proofErr w:type="spellEnd"/>
      <w:r>
        <w:t xml:space="preserve"> grosse </w:t>
      </w:r>
      <w:proofErr w:type="spellStart"/>
      <w:r>
        <w:t>ursach</w:t>
      </w:r>
      <w:proofErr w:type="spellEnd"/>
      <w:r>
        <w:t xml:space="preserve">. Nemlich / daß er uns </w:t>
      </w:r>
      <w:proofErr w:type="spellStart"/>
      <w:r>
        <w:t>nit</w:t>
      </w:r>
      <w:proofErr w:type="spellEnd"/>
      <w:r>
        <w:t xml:space="preserve"> allein damit </w:t>
      </w:r>
      <w:proofErr w:type="spellStart"/>
      <w:r>
        <w:t>wil</w:t>
      </w:r>
      <w:proofErr w:type="spellEnd"/>
      <w:r>
        <w:t xml:space="preserve"> lehren / daß gleich wie </w:t>
      </w:r>
      <w:proofErr w:type="spellStart"/>
      <w:r>
        <w:t>brod</w:t>
      </w:r>
      <w:proofErr w:type="spellEnd"/>
      <w:r>
        <w:t xml:space="preserve"> und wein das zeitliche leben erhalten / also sey auch sein </w:t>
      </w:r>
      <w:proofErr w:type="spellStart"/>
      <w:r>
        <w:t>gecreutzigter</w:t>
      </w:r>
      <w:proofErr w:type="spellEnd"/>
      <w:r>
        <w:t xml:space="preserve"> leib und vergossen </w:t>
      </w:r>
      <w:proofErr w:type="spellStart"/>
      <w:r>
        <w:t>blut</w:t>
      </w:r>
      <w:proofErr w:type="spellEnd"/>
      <w:r>
        <w:t xml:space="preserve"> / die </w:t>
      </w:r>
      <w:proofErr w:type="spellStart"/>
      <w:r>
        <w:t>ware</w:t>
      </w:r>
      <w:proofErr w:type="spellEnd"/>
      <w:r>
        <w:t xml:space="preserve"> </w:t>
      </w:r>
      <w:proofErr w:type="spellStart"/>
      <w:r>
        <w:t>speiß</w:t>
      </w:r>
      <w:proofErr w:type="spellEnd"/>
      <w:r>
        <w:t xml:space="preserve"> und </w:t>
      </w:r>
      <w:proofErr w:type="spellStart"/>
      <w:r>
        <w:t>tranck</w:t>
      </w:r>
      <w:proofErr w:type="spellEnd"/>
      <w:r>
        <w:t xml:space="preserve"> unserer </w:t>
      </w:r>
      <w:proofErr w:type="spellStart"/>
      <w:r>
        <w:t>seelen</w:t>
      </w:r>
      <w:proofErr w:type="spellEnd"/>
      <w:r>
        <w:t xml:space="preserve"> / zum ewigen leben: sonder viel mehr daß er uns durch diß sichtbare </w:t>
      </w:r>
      <w:proofErr w:type="spellStart"/>
      <w:r>
        <w:t>zeichen</w:t>
      </w:r>
      <w:proofErr w:type="spellEnd"/>
      <w:r>
        <w:t xml:space="preserve"> und </w:t>
      </w:r>
      <w:proofErr w:type="spellStart"/>
      <w:r>
        <w:t>pfand</w:t>
      </w:r>
      <w:proofErr w:type="spellEnd"/>
      <w:r>
        <w:t xml:space="preserve"> </w:t>
      </w:r>
      <w:proofErr w:type="spellStart"/>
      <w:r>
        <w:t>wil</w:t>
      </w:r>
      <w:proofErr w:type="spellEnd"/>
      <w:r>
        <w:t xml:space="preserve"> versichern / daß wir so </w:t>
      </w:r>
      <w:proofErr w:type="spellStart"/>
      <w:r>
        <w:t>warhafftig</w:t>
      </w:r>
      <w:proofErr w:type="spellEnd"/>
      <w:r>
        <w:t xml:space="preserve"> seines waren </w:t>
      </w:r>
      <w:proofErr w:type="spellStart"/>
      <w:r>
        <w:t>leibs</w:t>
      </w:r>
      <w:proofErr w:type="spellEnd"/>
      <w:r>
        <w:t xml:space="preserve"> und </w:t>
      </w:r>
      <w:proofErr w:type="spellStart"/>
      <w:r>
        <w:t>bluts</w:t>
      </w:r>
      <w:proofErr w:type="spellEnd"/>
      <w:r>
        <w:t xml:space="preserve"> durch </w:t>
      </w:r>
      <w:proofErr w:type="spellStart"/>
      <w:r>
        <w:t>wirckung</w:t>
      </w:r>
      <w:proofErr w:type="spellEnd"/>
      <w:r>
        <w:t xml:space="preserve"> des heiligen Geists </w:t>
      </w:r>
      <w:proofErr w:type="spellStart"/>
      <w:r>
        <w:t>teilhafftig</w:t>
      </w:r>
      <w:proofErr w:type="spellEnd"/>
      <w:r>
        <w:t xml:space="preserve"> werden / als wir diese heilige </w:t>
      </w:r>
      <w:proofErr w:type="spellStart"/>
      <w:r>
        <w:t>warzeichen</w:t>
      </w:r>
      <w:proofErr w:type="spellEnd"/>
      <w:r>
        <w:t xml:space="preserve"> / mit dem leiblichen </w:t>
      </w:r>
      <w:proofErr w:type="spellStart"/>
      <w:r>
        <w:t>mund</w:t>
      </w:r>
      <w:proofErr w:type="spellEnd"/>
      <w:r>
        <w:t xml:space="preserve"> zu seiner </w:t>
      </w:r>
      <w:proofErr w:type="spellStart"/>
      <w:r>
        <w:t>gedechtnuß</w:t>
      </w:r>
      <w:proofErr w:type="spellEnd"/>
      <w:r>
        <w:t xml:space="preserve"> empfangen: und daß all sein leiden und gehorsam so gewiß unser eigen sey / als </w:t>
      </w:r>
      <w:proofErr w:type="spellStart"/>
      <w:r>
        <w:t>hetten</w:t>
      </w:r>
      <w:proofErr w:type="spellEnd"/>
      <w:r>
        <w:t xml:space="preserve"> wir selbst in unser eigen </w:t>
      </w:r>
      <w:proofErr w:type="spellStart"/>
      <w:r>
        <w:t>person</w:t>
      </w:r>
      <w:proofErr w:type="spellEnd"/>
      <w:r>
        <w:t xml:space="preserve"> alles gelitten und gnug gethan. </w:t>
      </w:r>
    </w:p>
    <w:p w14:paraId="05B28751" w14:textId="77777777" w:rsidR="00923C96" w:rsidRDefault="00923C96" w:rsidP="00923C96">
      <w:pPr>
        <w:pStyle w:val="StandardWeb"/>
      </w:pPr>
      <w:r>
        <w:rPr>
          <w:rStyle w:val="Hervorhebung"/>
          <w:rFonts w:eastAsiaTheme="majorEastAsia"/>
        </w:rPr>
        <w:t>Frag.</w:t>
      </w:r>
      <w:r>
        <w:br/>
        <w:t xml:space="preserve">Was ist </w:t>
      </w:r>
      <w:proofErr w:type="spellStart"/>
      <w:r>
        <w:t>fuer</w:t>
      </w:r>
      <w:proofErr w:type="spellEnd"/>
      <w:r>
        <w:t xml:space="preserve"> ein </w:t>
      </w:r>
      <w:proofErr w:type="spellStart"/>
      <w:r>
        <w:t>underscheid</w:t>
      </w:r>
      <w:proofErr w:type="spellEnd"/>
      <w:r>
        <w:t xml:space="preserve"> zwischen dem </w:t>
      </w:r>
      <w:proofErr w:type="spellStart"/>
      <w:r>
        <w:t>Abendmal</w:t>
      </w:r>
      <w:proofErr w:type="spellEnd"/>
      <w:r>
        <w:t xml:space="preserve"> des HERRN / und der </w:t>
      </w:r>
      <w:proofErr w:type="spellStart"/>
      <w:r>
        <w:t>Bäbstlichen</w:t>
      </w:r>
      <w:proofErr w:type="spellEnd"/>
      <w:r>
        <w:t xml:space="preserve"> Meß? </w:t>
      </w:r>
    </w:p>
    <w:p w14:paraId="2CFDD9A9" w14:textId="77777777" w:rsidR="00923C96" w:rsidRDefault="00923C96" w:rsidP="00923C96">
      <w:pPr>
        <w:pStyle w:val="StandardWeb"/>
      </w:pPr>
      <w:r>
        <w:rPr>
          <w:rStyle w:val="Hervorhebung"/>
          <w:rFonts w:eastAsiaTheme="majorEastAsia"/>
        </w:rPr>
        <w:t>Antwort.</w:t>
      </w:r>
      <w:r>
        <w:br/>
        <w:t xml:space="preserve">Das </w:t>
      </w:r>
      <w:proofErr w:type="spellStart"/>
      <w:r>
        <w:t>Abendmal</w:t>
      </w:r>
      <w:proofErr w:type="spellEnd"/>
      <w:r>
        <w:t xml:space="preserve"> bezeuget uns / daß wir </w:t>
      </w:r>
      <w:proofErr w:type="spellStart"/>
      <w:r>
        <w:t>volkomene</w:t>
      </w:r>
      <w:proofErr w:type="spellEnd"/>
      <w:r>
        <w:t xml:space="preserve"> </w:t>
      </w:r>
      <w:proofErr w:type="spellStart"/>
      <w:r>
        <w:t>vergebung</w:t>
      </w:r>
      <w:proofErr w:type="spellEnd"/>
      <w:r>
        <w:t xml:space="preserve"> aller unserer </w:t>
      </w:r>
      <w:proofErr w:type="spellStart"/>
      <w:r>
        <w:t>suenden</w:t>
      </w:r>
      <w:proofErr w:type="spellEnd"/>
      <w:r>
        <w:t xml:space="preserve"> haben / durch das einige </w:t>
      </w:r>
      <w:proofErr w:type="spellStart"/>
      <w:r>
        <w:t>opffer</w:t>
      </w:r>
      <w:proofErr w:type="spellEnd"/>
      <w:r>
        <w:t xml:space="preserve"> Jesu Christi / so er selbst einmal am </w:t>
      </w:r>
      <w:proofErr w:type="spellStart"/>
      <w:r>
        <w:t>creutz</w:t>
      </w:r>
      <w:proofErr w:type="spellEnd"/>
      <w:r>
        <w:t xml:space="preserve"> </w:t>
      </w:r>
      <w:proofErr w:type="spellStart"/>
      <w:r>
        <w:t>volbracht</w:t>
      </w:r>
      <w:proofErr w:type="spellEnd"/>
      <w:r>
        <w:t xml:space="preserve"> hat. Und daß wir durch den H. Geist Christo werden eingeleibt / der </w:t>
      </w:r>
      <w:proofErr w:type="spellStart"/>
      <w:r>
        <w:t>jetzund</w:t>
      </w:r>
      <w:proofErr w:type="spellEnd"/>
      <w:r>
        <w:t xml:space="preserve"> mit seinem waren leib im </w:t>
      </w:r>
      <w:proofErr w:type="spellStart"/>
      <w:r>
        <w:t>himmel</w:t>
      </w:r>
      <w:proofErr w:type="spellEnd"/>
      <w:r>
        <w:t xml:space="preserve"> zur Rechten des Vaters ist / und daselbst </w:t>
      </w:r>
      <w:proofErr w:type="spellStart"/>
      <w:r>
        <w:t>wil</w:t>
      </w:r>
      <w:proofErr w:type="spellEnd"/>
      <w:r>
        <w:t xml:space="preserve"> </w:t>
      </w:r>
      <w:proofErr w:type="spellStart"/>
      <w:r>
        <w:t>angebettet</w:t>
      </w:r>
      <w:proofErr w:type="spellEnd"/>
      <w:r>
        <w:t xml:space="preserve"> </w:t>
      </w:r>
      <w:proofErr w:type="spellStart"/>
      <w:r>
        <w:t>wreden</w:t>
      </w:r>
      <w:proofErr w:type="spellEnd"/>
      <w:r>
        <w:t xml:space="preserve">. Die Meß aber lehret / daß die lebendigen und die todten nicht durch das leiden Christi </w:t>
      </w:r>
      <w:proofErr w:type="spellStart"/>
      <w:r>
        <w:t>vergebung</w:t>
      </w:r>
      <w:proofErr w:type="spellEnd"/>
      <w:r>
        <w:t xml:space="preserve"> der </w:t>
      </w:r>
      <w:proofErr w:type="spellStart"/>
      <w:r>
        <w:t>suenden</w:t>
      </w:r>
      <w:proofErr w:type="spellEnd"/>
      <w:r>
        <w:t xml:space="preserve"> haben / es sey denn daß Christus noch täglich </w:t>
      </w:r>
      <w:proofErr w:type="spellStart"/>
      <w:r>
        <w:t>fuer</w:t>
      </w:r>
      <w:proofErr w:type="spellEnd"/>
      <w:r>
        <w:t xml:space="preserve"> sie von den </w:t>
      </w:r>
      <w:proofErr w:type="spellStart"/>
      <w:r>
        <w:t>Meßpriestern</w:t>
      </w:r>
      <w:proofErr w:type="spellEnd"/>
      <w:r>
        <w:t xml:space="preserve"> </w:t>
      </w:r>
      <w:proofErr w:type="spellStart"/>
      <w:r>
        <w:t>geopffert</w:t>
      </w:r>
      <w:proofErr w:type="spellEnd"/>
      <w:r>
        <w:t xml:space="preserve"> werde. Und </w:t>
      </w:r>
      <w:proofErr w:type="spellStart"/>
      <w:r>
        <w:t>daz</w:t>
      </w:r>
      <w:proofErr w:type="spellEnd"/>
      <w:r>
        <w:t xml:space="preserve"> Christus leiblich </w:t>
      </w:r>
      <w:proofErr w:type="spellStart"/>
      <w:r>
        <w:t>under</w:t>
      </w:r>
      <w:proofErr w:type="spellEnd"/>
      <w:r>
        <w:t xml:space="preserve"> der </w:t>
      </w:r>
      <w:proofErr w:type="spellStart"/>
      <w:r>
        <w:t>gestalt</w:t>
      </w:r>
      <w:proofErr w:type="spellEnd"/>
      <w:r>
        <w:t xml:space="preserve"> </w:t>
      </w:r>
      <w:proofErr w:type="spellStart"/>
      <w:r>
        <w:t>brods</w:t>
      </w:r>
      <w:proofErr w:type="spellEnd"/>
      <w:r>
        <w:t xml:space="preserve"> und </w:t>
      </w:r>
      <w:proofErr w:type="spellStart"/>
      <w:r>
        <w:t>weins</w:t>
      </w:r>
      <w:proofErr w:type="spellEnd"/>
      <w:r>
        <w:t xml:space="preserve"> sey / und derhalben darin </w:t>
      </w:r>
      <w:proofErr w:type="spellStart"/>
      <w:r>
        <w:t>sol</w:t>
      </w:r>
      <w:proofErr w:type="spellEnd"/>
      <w:r>
        <w:t xml:space="preserve"> </w:t>
      </w:r>
      <w:proofErr w:type="spellStart"/>
      <w:r>
        <w:t>angebettet</w:t>
      </w:r>
      <w:proofErr w:type="spellEnd"/>
      <w:r>
        <w:t xml:space="preserve"> werden. Und ist also die Meß </w:t>
      </w:r>
      <w:proofErr w:type="spellStart"/>
      <w:r>
        <w:t>imm</w:t>
      </w:r>
      <w:proofErr w:type="spellEnd"/>
      <w:r>
        <w:t xml:space="preserve"> </w:t>
      </w:r>
      <w:proofErr w:type="spellStart"/>
      <w:r>
        <w:t>grund</w:t>
      </w:r>
      <w:proofErr w:type="spellEnd"/>
      <w:r>
        <w:t xml:space="preserve"> nichts anders / denn ein </w:t>
      </w:r>
      <w:proofErr w:type="spellStart"/>
      <w:r>
        <w:t>verleugnung</w:t>
      </w:r>
      <w:proofErr w:type="spellEnd"/>
      <w:r>
        <w:t xml:space="preserve"> des einigen </w:t>
      </w:r>
      <w:proofErr w:type="spellStart"/>
      <w:r>
        <w:t>opffers</w:t>
      </w:r>
      <w:proofErr w:type="spellEnd"/>
      <w:r>
        <w:t xml:space="preserve"> und </w:t>
      </w:r>
      <w:proofErr w:type="spellStart"/>
      <w:r>
        <w:t>leidens</w:t>
      </w:r>
      <w:proofErr w:type="spellEnd"/>
      <w:r>
        <w:t xml:space="preserve"> Jesu Christi / und ein vermaledeite </w:t>
      </w:r>
      <w:proofErr w:type="spellStart"/>
      <w:r>
        <w:t>Abgoetterey</w:t>
      </w:r>
      <w:proofErr w:type="spellEnd"/>
      <w:r>
        <w:t xml:space="preserve">. </w:t>
      </w:r>
    </w:p>
    <w:p w14:paraId="2193FAD1" w14:textId="77777777" w:rsidR="00923C96" w:rsidRDefault="00923C96" w:rsidP="00923C96">
      <w:pPr>
        <w:pStyle w:val="StandardWeb"/>
      </w:pPr>
      <w:r>
        <w:rPr>
          <w:rStyle w:val="Hervorhebung"/>
          <w:rFonts w:eastAsiaTheme="majorEastAsia"/>
        </w:rPr>
        <w:t>Frag.</w:t>
      </w:r>
      <w:r>
        <w:br/>
        <w:t xml:space="preserve">Welche sollen zu dem Tisch des HERREN kommen? </w:t>
      </w:r>
    </w:p>
    <w:p w14:paraId="4509F646" w14:textId="77777777" w:rsidR="00923C96" w:rsidRDefault="00923C96" w:rsidP="00923C96">
      <w:pPr>
        <w:pStyle w:val="StandardWeb"/>
      </w:pPr>
      <w:r>
        <w:rPr>
          <w:rStyle w:val="Hervorhebung"/>
          <w:rFonts w:eastAsiaTheme="majorEastAsia"/>
        </w:rPr>
        <w:t>Antwort.</w:t>
      </w:r>
      <w:r>
        <w:br/>
        <w:t xml:space="preserve">Die </w:t>
      </w:r>
      <w:proofErr w:type="spellStart"/>
      <w:r>
        <w:t>jnen</w:t>
      </w:r>
      <w:proofErr w:type="spellEnd"/>
      <w:r>
        <w:t xml:space="preserve"> selbst </w:t>
      </w:r>
      <w:proofErr w:type="spellStart"/>
      <w:r>
        <w:t>umb</w:t>
      </w:r>
      <w:proofErr w:type="spellEnd"/>
      <w:r>
        <w:t xml:space="preserve"> </w:t>
      </w:r>
      <w:proofErr w:type="spellStart"/>
      <w:r>
        <w:t>jrer</w:t>
      </w:r>
      <w:proofErr w:type="spellEnd"/>
      <w:r>
        <w:t xml:space="preserve"> </w:t>
      </w:r>
      <w:proofErr w:type="spellStart"/>
      <w:r>
        <w:t>sünden</w:t>
      </w:r>
      <w:proofErr w:type="spellEnd"/>
      <w:r>
        <w:t xml:space="preserve"> willen mißfallen / und doch </w:t>
      </w:r>
      <w:proofErr w:type="spellStart"/>
      <w:r>
        <w:t>vertrawen</w:t>
      </w:r>
      <w:proofErr w:type="spellEnd"/>
      <w:r>
        <w:t xml:space="preserve"> / daß dieselbige </w:t>
      </w:r>
      <w:proofErr w:type="spellStart"/>
      <w:r>
        <w:t>jhnen</w:t>
      </w:r>
      <w:proofErr w:type="spellEnd"/>
      <w:r>
        <w:t xml:space="preserve"> verziehen und die </w:t>
      </w:r>
      <w:proofErr w:type="spellStart"/>
      <w:r>
        <w:t>ubrige</w:t>
      </w:r>
      <w:proofErr w:type="spellEnd"/>
      <w:r>
        <w:t xml:space="preserve"> </w:t>
      </w:r>
      <w:proofErr w:type="spellStart"/>
      <w:r>
        <w:t>schwachheit</w:t>
      </w:r>
      <w:proofErr w:type="spellEnd"/>
      <w:r>
        <w:t xml:space="preserve"> mit dem leiden und sterben Christi bedeckt sey / </w:t>
      </w:r>
      <w:proofErr w:type="spellStart"/>
      <w:r>
        <w:t>begeren</w:t>
      </w:r>
      <w:proofErr w:type="spellEnd"/>
      <w:r>
        <w:t xml:space="preserve"> auch je mehr und mehr </w:t>
      </w:r>
      <w:proofErr w:type="spellStart"/>
      <w:r>
        <w:t>jhren</w:t>
      </w:r>
      <w:proofErr w:type="spellEnd"/>
      <w:r>
        <w:t xml:space="preserve"> glauben zu </w:t>
      </w:r>
      <w:proofErr w:type="spellStart"/>
      <w:r>
        <w:t>stercken</w:t>
      </w:r>
      <w:proofErr w:type="spellEnd"/>
      <w:r>
        <w:t xml:space="preserve"> und </w:t>
      </w:r>
      <w:proofErr w:type="spellStart"/>
      <w:r>
        <w:t>jr</w:t>
      </w:r>
      <w:proofErr w:type="spellEnd"/>
      <w:r>
        <w:t xml:space="preserve"> leben zu bessern. Die unbußfertigen aber und </w:t>
      </w:r>
      <w:proofErr w:type="spellStart"/>
      <w:r>
        <w:t>heuchler</w:t>
      </w:r>
      <w:proofErr w:type="spellEnd"/>
      <w:r>
        <w:t xml:space="preserve"> / essen und </w:t>
      </w:r>
      <w:proofErr w:type="spellStart"/>
      <w:r>
        <w:t>trincken</w:t>
      </w:r>
      <w:proofErr w:type="spellEnd"/>
      <w:r>
        <w:t xml:space="preserve"> </w:t>
      </w:r>
      <w:proofErr w:type="spellStart"/>
      <w:r>
        <w:t>jnen</w:t>
      </w:r>
      <w:proofErr w:type="spellEnd"/>
      <w:r>
        <w:t xml:space="preserve"> selbst das </w:t>
      </w:r>
      <w:proofErr w:type="spellStart"/>
      <w:r>
        <w:t>gericht</w:t>
      </w:r>
      <w:proofErr w:type="spellEnd"/>
      <w:r>
        <w:t xml:space="preserve">. </w:t>
      </w:r>
    </w:p>
    <w:p w14:paraId="2A39A6CF" w14:textId="77777777" w:rsidR="00923C96" w:rsidRDefault="00923C96" w:rsidP="00923C96">
      <w:pPr>
        <w:pStyle w:val="StandardWeb"/>
      </w:pPr>
      <w:r>
        <w:rPr>
          <w:rStyle w:val="Hervorhebung"/>
          <w:rFonts w:eastAsiaTheme="majorEastAsia"/>
        </w:rPr>
        <w:t>Frag.</w:t>
      </w:r>
      <w:r>
        <w:br/>
        <w:t xml:space="preserve">Sollen aber zu diesem </w:t>
      </w:r>
      <w:proofErr w:type="spellStart"/>
      <w:r>
        <w:t>Abendmal</w:t>
      </w:r>
      <w:proofErr w:type="spellEnd"/>
      <w:r>
        <w:t xml:space="preserve"> auch zugelassen werden / die sich mit </w:t>
      </w:r>
      <w:proofErr w:type="spellStart"/>
      <w:r>
        <w:t>jrer</w:t>
      </w:r>
      <w:proofErr w:type="spellEnd"/>
      <w:r>
        <w:t xml:space="preserve"> </w:t>
      </w:r>
      <w:proofErr w:type="spellStart"/>
      <w:r>
        <w:t>bekanntnuß</w:t>
      </w:r>
      <w:proofErr w:type="spellEnd"/>
      <w:r>
        <w:t xml:space="preserve"> und leben / als </w:t>
      </w:r>
      <w:proofErr w:type="spellStart"/>
      <w:r>
        <w:t>unglaubige</w:t>
      </w:r>
      <w:proofErr w:type="spellEnd"/>
      <w:r>
        <w:t xml:space="preserve"> und Gottlose erzeigen? </w:t>
      </w:r>
    </w:p>
    <w:p w14:paraId="00C122B4" w14:textId="77777777" w:rsidR="00923C96" w:rsidRDefault="00923C96" w:rsidP="00923C96">
      <w:pPr>
        <w:pStyle w:val="StandardWeb"/>
      </w:pPr>
      <w:r>
        <w:rPr>
          <w:rStyle w:val="Hervorhebung"/>
          <w:rFonts w:eastAsiaTheme="majorEastAsia"/>
        </w:rPr>
        <w:t>Antwort.</w:t>
      </w:r>
      <w:r>
        <w:br/>
        <w:t xml:space="preserve">Nein: denn es </w:t>
      </w:r>
      <w:proofErr w:type="spellStart"/>
      <w:r>
        <w:t>wirdt</w:t>
      </w:r>
      <w:proofErr w:type="spellEnd"/>
      <w:r>
        <w:t xml:space="preserve"> also der </w:t>
      </w:r>
      <w:proofErr w:type="spellStart"/>
      <w:r>
        <w:t>Bundt</w:t>
      </w:r>
      <w:proofErr w:type="spellEnd"/>
      <w:r>
        <w:t xml:space="preserve"> Gottes </w:t>
      </w:r>
      <w:proofErr w:type="spellStart"/>
      <w:r>
        <w:t>geschmecht</w:t>
      </w:r>
      <w:proofErr w:type="spellEnd"/>
      <w:r>
        <w:t xml:space="preserve"> / und sein </w:t>
      </w:r>
      <w:proofErr w:type="spellStart"/>
      <w:r>
        <w:t>zorn</w:t>
      </w:r>
      <w:proofErr w:type="spellEnd"/>
      <w:r>
        <w:t xml:space="preserve"> </w:t>
      </w:r>
      <w:proofErr w:type="spellStart"/>
      <w:r>
        <w:t>uber</w:t>
      </w:r>
      <w:proofErr w:type="spellEnd"/>
      <w:r>
        <w:t xml:space="preserve"> die </w:t>
      </w:r>
      <w:proofErr w:type="spellStart"/>
      <w:r>
        <w:t>gantze</w:t>
      </w:r>
      <w:proofErr w:type="spellEnd"/>
      <w:r>
        <w:t xml:space="preserve"> gemein </w:t>
      </w:r>
      <w:proofErr w:type="spellStart"/>
      <w:r>
        <w:t>gereitzet</w:t>
      </w:r>
      <w:proofErr w:type="spellEnd"/>
      <w:r>
        <w:t xml:space="preserve">. Derhalben die Christliche Kirch schuldig ist / nach der </w:t>
      </w:r>
      <w:proofErr w:type="spellStart"/>
      <w:r>
        <w:t>ordnung</w:t>
      </w:r>
      <w:proofErr w:type="spellEnd"/>
      <w:r>
        <w:t xml:space="preserve"> Christi und seiner Aposteln / solche / biß zu </w:t>
      </w:r>
      <w:proofErr w:type="spellStart"/>
      <w:r>
        <w:t>besserung</w:t>
      </w:r>
      <w:proofErr w:type="spellEnd"/>
      <w:r>
        <w:t xml:space="preserve"> </w:t>
      </w:r>
      <w:proofErr w:type="spellStart"/>
      <w:r>
        <w:t>jres</w:t>
      </w:r>
      <w:proofErr w:type="spellEnd"/>
      <w:r>
        <w:t xml:space="preserve"> </w:t>
      </w:r>
      <w:proofErr w:type="spellStart"/>
      <w:r>
        <w:t>lebens</w:t>
      </w:r>
      <w:proofErr w:type="spellEnd"/>
      <w:r>
        <w:t xml:space="preserve"> / durch </w:t>
      </w:r>
      <w:proofErr w:type="spellStart"/>
      <w:r>
        <w:t>daz</w:t>
      </w:r>
      <w:proofErr w:type="spellEnd"/>
      <w:r>
        <w:t xml:space="preserve"> </w:t>
      </w:r>
      <w:proofErr w:type="spellStart"/>
      <w:r>
        <w:t>ampt</w:t>
      </w:r>
      <w:proofErr w:type="spellEnd"/>
      <w:r>
        <w:t xml:space="preserve"> der Schlüssel </w:t>
      </w:r>
      <w:proofErr w:type="spellStart"/>
      <w:r>
        <w:t>außzuschliessen</w:t>
      </w:r>
      <w:proofErr w:type="spellEnd"/>
      <w:r>
        <w:t xml:space="preserve">. </w:t>
      </w:r>
    </w:p>
    <w:p w14:paraId="0C5CFC28" w14:textId="77777777" w:rsidR="00923C96" w:rsidRDefault="00923C96" w:rsidP="00923C96">
      <w:pPr>
        <w:pStyle w:val="StandardWeb"/>
      </w:pPr>
      <w:r>
        <w:rPr>
          <w:rStyle w:val="Hervorhebung"/>
          <w:rFonts w:eastAsiaTheme="majorEastAsia"/>
        </w:rPr>
        <w:t>Frag.</w:t>
      </w:r>
      <w:r>
        <w:br/>
        <w:t xml:space="preserve">Was ist das </w:t>
      </w:r>
      <w:proofErr w:type="spellStart"/>
      <w:r>
        <w:t>ampt</w:t>
      </w:r>
      <w:proofErr w:type="spellEnd"/>
      <w:r>
        <w:t xml:space="preserve"> der Schlüssel? </w:t>
      </w:r>
    </w:p>
    <w:p w14:paraId="664236D0" w14:textId="77777777" w:rsidR="00923C96" w:rsidRDefault="00923C96" w:rsidP="00923C96">
      <w:pPr>
        <w:pStyle w:val="StandardWeb"/>
      </w:pPr>
      <w:r>
        <w:rPr>
          <w:rStyle w:val="Hervorhebung"/>
          <w:rFonts w:eastAsiaTheme="majorEastAsia"/>
        </w:rPr>
        <w:t>Antwort.</w:t>
      </w:r>
      <w:r>
        <w:br/>
        <w:t xml:space="preserve">Die Predig des heiligen </w:t>
      </w:r>
      <w:proofErr w:type="spellStart"/>
      <w:r>
        <w:t>Evangelions</w:t>
      </w:r>
      <w:proofErr w:type="spellEnd"/>
      <w:r>
        <w:t xml:space="preserve"> / und die Christliche </w:t>
      </w:r>
      <w:proofErr w:type="spellStart"/>
      <w:r>
        <w:t>Bußzucht</w:t>
      </w:r>
      <w:proofErr w:type="spellEnd"/>
      <w:r>
        <w:t xml:space="preserve"> / durch welche beyde stück / </w:t>
      </w:r>
      <w:proofErr w:type="spellStart"/>
      <w:r>
        <w:t>daz</w:t>
      </w:r>
      <w:proofErr w:type="spellEnd"/>
      <w:r>
        <w:t xml:space="preserve"> Himmelreich den </w:t>
      </w:r>
      <w:proofErr w:type="spellStart"/>
      <w:r>
        <w:t>glaubigen</w:t>
      </w:r>
      <w:proofErr w:type="spellEnd"/>
      <w:r>
        <w:t xml:space="preserve"> </w:t>
      </w:r>
      <w:proofErr w:type="spellStart"/>
      <w:r>
        <w:t>auffgeschlossen</w:t>
      </w:r>
      <w:proofErr w:type="spellEnd"/>
      <w:r>
        <w:t xml:space="preserve"> / und den </w:t>
      </w:r>
      <w:proofErr w:type="spellStart"/>
      <w:r>
        <w:t>unglaubigen</w:t>
      </w:r>
      <w:proofErr w:type="spellEnd"/>
      <w:r>
        <w:t xml:space="preserve"> zugeschlossen wird. </w:t>
      </w:r>
    </w:p>
    <w:p w14:paraId="153DBC51" w14:textId="77777777" w:rsidR="00923C96" w:rsidRDefault="00923C96" w:rsidP="00923C96">
      <w:pPr>
        <w:pStyle w:val="StandardWeb"/>
      </w:pPr>
      <w:r>
        <w:rPr>
          <w:rStyle w:val="Hervorhebung"/>
          <w:rFonts w:eastAsiaTheme="majorEastAsia"/>
        </w:rPr>
        <w:t>Frag.</w:t>
      </w:r>
      <w:r>
        <w:br/>
        <w:t xml:space="preserve">Wie wird das Himmelreich durch die predig des heiligen </w:t>
      </w:r>
      <w:proofErr w:type="spellStart"/>
      <w:r>
        <w:t>Evangelions</w:t>
      </w:r>
      <w:proofErr w:type="spellEnd"/>
      <w:r>
        <w:t xml:space="preserve"> </w:t>
      </w:r>
      <w:proofErr w:type="spellStart"/>
      <w:r>
        <w:t>auff</w:t>
      </w:r>
      <w:proofErr w:type="spellEnd"/>
      <w:r>
        <w:t xml:space="preserve"> und zugeschlossen? </w:t>
      </w:r>
    </w:p>
    <w:p w14:paraId="7C6E3D0C" w14:textId="77777777" w:rsidR="00923C96" w:rsidRDefault="00923C96" w:rsidP="00923C96">
      <w:pPr>
        <w:pStyle w:val="StandardWeb"/>
      </w:pPr>
      <w:r>
        <w:rPr>
          <w:rStyle w:val="Hervorhebung"/>
          <w:rFonts w:eastAsiaTheme="majorEastAsia"/>
        </w:rPr>
        <w:t>Antwort.</w:t>
      </w:r>
      <w:r>
        <w:br/>
        <w:t xml:space="preserve">Also daß nach dem </w:t>
      </w:r>
      <w:proofErr w:type="spellStart"/>
      <w:r>
        <w:t>befelch</w:t>
      </w:r>
      <w:proofErr w:type="spellEnd"/>
      <w:r>
        <w:t xml:space="preserve"> Christi allen und jeden </w:t>
      </w:r>
      <w:proofErr w:type="spellStart"/>
      <w:r>
        <w:t>glaubigen</w:t>
      </w:r>
      <w:proofErr w:type="spellEnd"/>
      <w:r>
        <w:t xml:space="preserve"> verkündigt und </w:t>
      </w:r>
      <w:proofErr w:type="spellStart"/>
      <w:r>
        <w:t>offentlich</w:t>
      </w:r>
      <w:proofErr w:type="spellEnd"/>
      <w:r>
        <w:t xml:space="preserve"> bezeuget wird / daß </w:t>
      </w:r>
      <w:proofErr w:type="spellStart"/>
      <w:r>
        <w:t>jnen</w:t>
      </w:r>
      <w:proofErr w:type="spellEnd"/>
      <w:r>
        <w:t xml:space="preserve"> so </w:t>
      </w:r>
      <w:proofErr w:type="spellStart"/>
      <w:r>
        <w:t>offt</w:t>
      </w:r>
      <w:proofErr w:type="spellEnd"/>
      <w:r>
        <w:t xml:space="preserve"> sie die </w:t>
      </w:r>
      <w:proofErr w:type="spellStart"/>
      <w:r>
        <w:t>verheissung</w:t>
      </w:r>
      <w:proofErr w:type="spellEnd"/>
      <w:r>
        <w:t xml:space="preserve"> des </w:t>
      </w:r>
      <w:proofErr w:type="spellStart"/>
      <w:r>
        <w:t>Evangelions</w:t>
      </w:r>
      <w:proofErr w:type="spellEnd"/>
      <w:r>
        <w:t xml:space="preserve"> mit </w:t>
      </w:r>
      <w:proofErr w:type="spellStart"/>
      <w:r>
        <w:t>warem</w:t>
      </w:r>
      <w:proofErr w:type="spellEnd"/>
      <w:r>
        <w:t xml:space="preserve"> glauben </w:t>
      </w:r>
      <w:proofErr w:type="spellStart"/>
      <w:r>
        <w:t>annemen</w:t>
      </w:r>
      <w:proofErr w:type="spellEnd"/>
      <w:r>
        <w:t xml:space="preserve"> / </w:t>
      </w:r>
      <w:proofErr w:type="spellStart"/>
      <w:r>
        <w:t>warhafftig</w:t>
      </w:r>
      <w:proofErr w:type="spellEnd"/>
      <w:r>
        <w:t xml:space="preserve"> alle </w:t>
      </w:r>
      <w:proofErr w:type="spellStart"/>
      <w:r>
        <w:t>jre</w:t>
      </w:r>
      <w:proofErr w:type="spellEnd"/>
      <w:r>
        <w:t xml:space="preserve"> </w:t>
      </w:r>
      <w:proofErr w:type="spellStart"/>
      <w:r>
        <w:t>sünden</w:t>
      </w:r>
      <w:proofErr w:type="spellEnd"/>
      <w:r>
        <w:t xml:space="preserve"> von Gott / </w:t>
      </w:r>
      <w:proofErr w:type="spellStart"/>
      <w:r>
        <w:t>umb</w:t>
      </w:r>
      <w:proofErr w:type="spellEnd"/>
      <w:r>
        <w:t xml:space="preserve"> des </w:t>
      </w:r>
      <w:proofErr w:type="spellStart"/>
      <w:r>
        <w:t>verdiensts</w:t>
      </w:r>
      <w:proofErr w:type="spellEnd"/>
      <w:r>
        <w:t xml:space="preserve"> Christi willen / vergeben sind. Und </w:t>
      </w:r>
      <w:proofErr w:type="spellStart"/>
      <w:r>
        <w:t>herwiderumb</w:t>
      </w:r>
      <w:proofErr w:type="spellEnd"/>
      <w:r>
        <w:t xml:space="preserve"> / allen </w:t>
      </w:r>
      <w:proofErr w:type="spellStart"/>
      <w:r>
        <w:t>unglaubigen</w:t>
      </w:r>
      <w:proofErr w:type="spellEnd"/>
      <w:r>
        <w:t xml:space="preserve"> und </w:t>
      </w:r>
      <w:proofErr w:type="spellStart"/>
      <w:r>
        <w:t>heuchlern</w:t>
      </w:r>
      <w:proofErr w:type="spellEnd"/>
      <w:r>
        <w:t xml:space="preserve"> / daß der </w:t>
      </w:r>
      <w:proofErr w:type="spellStart"/>
      <w:r>
        <w:t>zorn</w:t>
      </w:r>
      <w:proofErr w:type="spellEnd"/>
      <w:r>
        <w:t xml:space="preserve"> Gottes und die ewige </w:t>
      </w:r>
      <w:proofErr w:type="spellStart"/>
      <w:r>
        <w:t>verdamnuß</w:t>
      </w:r>
      <w:proofErr w:type="spellEnd"/>
      <w:r>
        <w:t xml:space="preserve"> </w:t>
      </w:r>
      <w:proofErr w:type="spellStart"/>
      <w:r>
        <w:t>auff</w:t>
      </w:r>
      <w:proofErr w:type="spellEnd"/>
      <w:r>
        <w:t xml:space="preserve"> </w:t>
      </w:r>
      <w:proofErr w:type="spellStart"/>
      <w:r>
        <w:t>jnen</w:t>
      </w:r>
      <w:proofErr w:type="spellEnd"/>
      <w:r>
        <w:t xml:space="preserve"> </w:t>
      </w:r>
      <w:proofErr w:type="spellStart"/>
      <w:r>
        <w:t>ligt</w:t>
      </w:r>
      <w:proofErr w:type="spellEnd"/>
      <w:r>
        <w:t xml:space="preserve"> / so lang sie sich </w:t>
      </w:r>
      <w:proofErr w:type="spellStart"/>
      <w:r>
        <w:t>nit</w:t>
      </w:r>
      <w:proofErr w:type="spellEnd"/>
      <w:r>
        <w:t xml:space="preserve"> </w:t>
      </w:r>
      <w:proofErr w:type="spellStart"/>
      <w:r>
        <w:t>bekeren</w:t>
      </w:r>
      <w:proofErr w:type="spellEnd"/>
      <w:r>
        <w:t xml:space="preserve">: Nach welchem </w:t>
      </w:r>
      <w:proofErr w:type="spellStart"/>
      <w:r>
        <w:t>zeugnuß</w:t>
      </w:r>
      <w:proofErr w:type="spellEnd"/>
      <w:r>
        <w:t xml:space="preserve"> des </w:t>
      </w:r>
      <w:proofErr w:type="spellStart"/>
      <w:r>
        <w:t>Evangelij</w:t>
      </w:r>
      <w:proofErr w:type="spellEnd"/>
      <w:r>
        <w:t xml:space="preserve"> / Gott beide in diesem und </w:t>
      </w:r>
      <w:proofErr w:type="spellStart"/>
      <w:r>
        <w:t>zukünfftigen</w:t>
      </w:r>
      <w:proofErr w:type="spellEnd"/>
      <w:r>
        <w:t xml:space="preserve"> leben vertheilen </w:t>
      </w:r>
      <w:proofErr w:type="spellStart"/>
      <w:r>
        <w:t>wil</w:t>
      </w:r>
      <w:proofErr w:type="spellEnd"/>
      <w:r>
        <w:t xml:space="preserve">. </w:t>
      </w:r>
    </w:p>
    <w:p w14:paraId="2C28FC75" w14:textId="77777777" w:rsidR="00923C96" w:rsidRDefault="00923C96" w:rsidP="00923C96">
      <w:pPr>
        <w:pStyle w:val="StandardWeb"/>
      </w:pPr>
      <w:r>
        <w:rPr>
          <w:rStyle w:val="Hervorhebung"/>
          <w:rFonts w:eastAsiaTheme="majorEastAsia"/>
        </w:rPr>
        <w:t>Frag.</w:t>
      </w:r>
      <w:r>
        <w:br/>
        <w:t xml:space="preserve">Wie </w:t>
      </w:r>
      <w:proofErr w:type="spellStart"/>
      <w:r>
        <w:t>wirdt</w:t>
      </w:r>
      <w:proofErr w:type="spellEnd"/>
      <w:r>
        <w:t xml:space="preserve"> das Himmelreich zu und </w:t>
      </w:r>
      <w:proofErr w:type="spellStart"/>
      <w:r>
        <w:t>auffgeschlsosen</w:t>
      </w:r>
      <w:proofErr w:type="spellEnd"/>
      <w:r>
        <w:t xml:space="preserve"> / durch die Christliche </w:t>
      </w:r>
      <w:proofErr w:type="spellStart"/>
      <w:r>
        <w:t>Bußzucht</w:t>
      </w:r>
      <w:proofErr w:type="spellEnd"/>
      <w:r>
        <w:t xml:space="preserve">? </w:t>
      </w:r>
    </w:p>
    <w:p w14:paraId="3B69DB29" w14:textId="77777777" w:rsidR="00923C96" w:rsidRDefault="00923C96" w:rsidP="00923C96">
      <w:pPr>
        <w:pStyle w:val="StandardWeb"/>
      </w:pPr>
      <w:r>
        <w:rPr>
          <w:rStyle w:val="Hervorhebung"/>
          <w:rFonts w:eastAsiaTheme="majorEastAsia"/>
        </w:rPr>
        <w:t>Antwort.</w:t>
      </w:r>
      <w:r>
        <w:br/>
        <w:t xml:space="preserve">Also: daß nach dem </w:t>
      </w:r>
      <w:proofErr w:type="spellStart"/>
      <w:r>
        <w:t>befelch</w:t>
      </w:r>
      <w:proofErr w:type="spellEnd"/>
      <w:r>
        <w:t xml:space="preserve"> Christi / die </w:t>
      </w:r>
      <w:proofErr w:type="spellStart"/>
      <w:r>
        <w:t>jenigen</w:t>
      </w:r>
      <w:proofErr w:type="spellEnd"/>
      <w:r>
        <w:t xml:space="preserve"> so </w:t>
      </w:r>
      <w:proofErr w:type="spellStart"/>
      <w:r>
        <w:t>under</w:t>
      </w:r>
      <w:proofErr w:type="spellEnd"/>
      <w:r>
        <w:t xml:space="preserve"> dem Christlichen </w:t>
      </w:r>
      <w:proofErr w:type="spellStart"/>
      <w:r>
        <w:t>namen</w:t>
      </w:r>
      <w:proofErr w:type="spellEnd"/>
      <w:r>
        <w:t xml:space="preserve"> / unchristliche lehr oder </w:t>
      </w:r>
      <w:proofErr w:type="spellStart"/>
      <w:r>
        <w:t>wandel</w:t>
      </w:r>
      <w:proofErr w:type="spellEnd"/>
      <w:r>
        <w:t xml:space="preserve"> </w:t>
      </w:r>
      <w:proofErr w:type="spellStart"/>
      <w:r>
        <w:t>fueren</w:t>
      </w:r>
      <w:proofErr w:type="spellEnd"/>
      <w:r>
        <w:t xml:space="preserve"> / nach dem sie </w:t>
      </w:r>
      <w:proofErr w:type="spellStart"/>
      <w:r>
        <w:t>etlich</w:t>
      </w:r>
      <w:proofErr w:type="spellEnd"/>
      <w:r>
        <w:t xml:space="preserve"> mal brüderlich </w:t>
      </w:r>
      <w:proofErr w:type="spellStart"/>
      <w:r>
        <w:t>vermanet</w:t>
      </w:r>
      <w:proofErr w:type="spellEnd"/>
      <w:r>
        <w:t xml:space="preserve"> sein / und von </w:t>
      </w:r>
      <w:proofErr w:type="spellStart"/>
      <w:r>
        <w:t>jren</w:t>
      </w:r>
      <w:proofErr w:type="spellEnd"/>
      <w:r>
        <w:t xml:space="preserve"> </w:t>
      </w:r>
      <w:proofErr w:type="spellStart"/>
      <w:r>
        <w:t>jrthumen</w:t>
      </w:r>
      <w:proofErr w:type="spellEnd"/>
      <w:r>
        <w:t xml:space="preserve"> oder </w:t>
      </w:r>
      <w:proofErr w:type="spellStart"/>
      <w:r>
        <w:t>lastern</w:t>
      </w:r>
      <w:proofErr w:type="spellEnd"/>
      <w:r>
        <w:t xml:space="preserve"> </w:t>
      </w:r>
      <w:proofErr w:type="spellStart"/>
      <w:r>
        <w:t>nit</w:t>
      </w:r>
      <w:proofErr w:type="spellEnd"/>
      <w:r>
        <w:t xml:space="preserve"> abstehen / der </w:t>
      </w:r>
      <w:proofErr w:type="spellStart"/>
      <w:r>
        <w:t>kirchen</w:t>
      </w:r>
      <w:proofErr w:type="spellEnd"/>
      <w:r>
        <w:t xml:space="preserve"> / oder denen so von der </w:t>
      </w:r>
      <w:proofErr w:type="spellStart"/>
      <w:r>
        <w:t>kirchen</w:t>
      </w:r>
      <w:proofErr w:type="spellEnd"/>
      <w:r>
        <w:t xml:space="preserve"> darzu verordnet sind / angezeigt / und so sie sich an derselben </w:t>
      </w:r>
      <w:proofErr w:type="spellStart"/>
      <w:r>
        <w:t>vermanung</w:t>
      </w:r>
      <w:proofErr w:type="spellEnd"/>
      <w:r>
        <w:t xml:space="preserve"> auch </w:t>
      </w:r>
      <w:proofErr w:type="spellStart"/>
      <w:r>
        <w:t>nit</w:t>
      </w:r>
      <w:proofErr w:type="spellEnd"/>
      <w:r>
        <w:t xml:space="preserve"> </w:t>
      </w:r>
      <w:proofErr w:type="spellStart"/>
      <w:r>
        <w:t>keren</w:t>
      </w:r>
      <w:proofErr w:type="spellEnd"/>
      <w:r>
        <w:t xml:space="preserve"> / von </w:t>
      </w:r>
      <w:proofErr w:type="spellStart"/>
      <w:r>
        <w:t>jnen</w:t>
      </w:r>
      <w:proofErr w:type="spellEnd"/>
      <w:r>
        <w:t xml:space="preserve"> durch </w:t>
      </w:r>
      <w:proofErr w:type="spellStart"/>
      <w:r>
        <w:t>verbietung</w:t>
      </w:r>
      <w:proofErr w:type="spellEnd"/>
      <w:r>
        <w:t xml:space="preserve"> der heiligen Sacrament </w:t>
      </w:r>
      <w:proofErr w:type="spellStart"/>
      <w:r>
        <w:t>auß</w:t>
      </w:r>
      <w:proofErr w:type="spellEnd"/>
      <w:r>
        <w:t xml:space="preserve"> der Christlichen gemein / und von Gott selbst / </w:t>
      </w:r>
      <w:proofErr w:type="spellStart"/>
      <w:r>
        <w:t>auß</w:t>
      </w:r>
      <w:proofErr w:type="spellEnd"/>
      <w:r>
        <w:t xml:space="preserve"> dem Reich Christi werden </w:t>
      </w:r>
      <w:proofErr w:type="spellStart"/>
      <w:r>
        <w:t>außgeschlossen</w:t>
      </w:r>
      <w:proofErr w:type="spellEnd"/>
      <w:r>
        <w:t xml:space="preserve">: und </w:t>
      </w:r>
      <w:proofErr w:type="spellStart"/>
      <w:r>
        <w:t>widerumb</w:t>
      </w:r>
      <w:proofErr w:type="spellEnd"/>
      <w:r>
        <w:t xml:space="preserve"> als </w:t>
      </w:r>
      <w:proofErr w:type="spellStart"/>
      <w:r>
        <w:t>glieder</w:t>
      </w:r>
      <w:proofErr w:type="spellEnd"/>
      <w:r>
        <w:t xml:space="preserve"> Christi und der </w:t>
      </w:r>
      <w:proofErr w:type="spellStart"/>
      <w:r>
        <w:t>kirchen</w:t>
      </w:r>
      <w:proofErr w:type="spellEnd"/>
      <w:r>
        <w:t xml:space="preserve"> / </w:t>
      </w:r>
      <w:proofErr w:type="spellStart"/>
      <w:r>
        <w:t>angenomen</w:t>
      </w:r>
      <w:proofErr w:type="spellEnd"/>
      <w:r>
        <w:t xml:space="preserve"> / wenn sie </w:t>
      </w:r>
      <w:proofErr w:type="spellStart"/>
      <w:r>
        <w:t>ware</w:t>
      </w:r>
      <w:proofErr w:type="spellEnd"/>
      <w:r>
        <w:t xml:space="preserve"> </w:t>
      </w:r>
      <w:proofErr w:type="spellStart"/>
      <w:r>
        <w:t>besserung</w:t>
      </w:r>
      <w:proofErr w:type="spellEnd"/>
      <w:r>
        <w:t xml:space="preserve"> verheissen und erzeigen. </w:t>
      </w:r>
    </w:p>
    <w:p w14:paraId="670998BF" w14:textId="77777777" w:rsidR="00923C96" w:rsidRDefault="00923C96" w:rsidP="00923C96">
      <w:pPr>
        <w:pStyle w:val="berschrift3"/>
      </w:pPr>
      <w:r>
        <w:t xml:space="preserve">Der dritte Theil: Von der </w:t>
      </w:r>
      <w:proofErr w:type="spellStart"/>
      <w:r>
        <w:t>danckbarkeit</w:t>
      </w:r>
      <w:proofErr w:type="spellEnd"/>
      <w:r>
        <w:t>.</w:t>
      </w:r>
    </w:p>
    <w:p w14:paraId="7635C3F4" w14:textId="77777777" w:rsidR="00923C96" w:rsidRDefault="00923C96" w:rsidP="00923C96">
      <w:pPr>
        <w:pStyle w:val="StandardWeb"/>
      </w:pPr>
      <w:r>
        <w:rPr>
          <w:rStyle w:val="Hervorhebung"/>
          <w:rFonts w:eastAsiaTheme="majorEastAsia"/>
        </w:rPr>
        <w:t>Frag.</w:t>
      </w:r>
      <w:r>
        <w:br/>
        <w:t xml:space="preserve">Dieweil wir denn </w:t>
      </w:r>
      <w:proofErr w:type="spellStart"/>
      <w:r>
        <w:t>auß</w:t>
      </w:r>
      <w:proofErr w:type="spellEnd"/>
      <w:r>
        <w:t xml:space="preserve"> unserm </w:t>
      </w:r>
      <w:proofErr w:type="spellStart"/>
      <w:r>
        <w:t>elendt</w:t>
      </w:r>
      <w:proofErr w:type="spellEnd"/>
      <w:r>
        <w:t xml:space="preserve"> </w:t>
      </w:r>
      <w:proofErr w:type="spellStart"/>
      <w:r>
        <w:t>one</w:t>
      </w:r>
      <w:proofErr w:type="spellEnd"/>
      <w:r>
        <w:t xml:space="preserve"> alle unsere verdienst / </w:t>
      </w:r>
      <w:proofErr w:type="spellStart"/>
      <w:r>
        <w:t>auß</w:t>
      </w:r>
      <w:proofErr w:type="spellEnd"/>
      <w:r>
        <w:t xml:space="preserve"> </w:t>
      </w:r>
      <w:proofErr w:type="spellStart"/>
      <w:r>
        <w:t>gnaden</w:t>
      </w:r>
      <w:proofErr w:type="spellEnd"/>
      <w:r>
        <w:t xml:space="preserve"> durch Christum </w:t>
      </w:r>
      <w:proofErr w:type="spellStart"/>
      <w:r>
        <w:t>erloeset</w:t>
      </w:r>
      <w:proofErr w:type="spellEnd"/>
      <w:r>
        <w:t xml:space="preserve"> </w:t>
      </w:r>
      <w:proofErr w:type="spellStart"/>
      <w:r>
        <w:t>seind</w:t>
      </w:r>
      <w:proofErr w:type="spellEnd"/>
      <w:r>
        <w:t xml:space="preserve"> / </w:t>
      </w:r>
      <w:proofErr w:type="spellStart"/>
      <w:r>
        <w:t>warumb</w:t>
      </w:r>
      <w:proofErr w:type="spellEnd"/>
      <w:r>
        <w:t xml:space="preserve"> sollen wir gute </w:t>
      </w:r>
      <w:proofErr w:type="spellStart"/>
      <w:r>
        <w:t>werck</w:t>
      </w:r>
      <w:proofErr w:type="spellEnd"/>
      <w:r>
        <w:t xml:space="preserve"> thun? </w:t>
      </w:r>
    </w:p>
    <w:p w14:paraId="07AB6F6A" w14:textId="77777777" w:rsidR="00923C96" w:rsidRDefault="00923C96" w:rsidP="00923C96">
      <w:pPr>
        <w:pStyle w:val="StandardWeb"/>
      </w:pPr>
      <w:r>
        <w:rPr>
          <w:rStyle w:val="Hervorhebung"/>
          <w:rFonts w:eastAsiaTheme="majorEastAsia"/>
        </w:rPr>
        <w:t>Antwort.</w:t>
      </w:r>
      <w:r>
        <w:br/>
      </w:r>
      <w:proofErr w:type="spellStart"/>
      <w:r>
        <w:t>Darumb</w:t>
      </w:r>
      <w:proofErr w:type="spellEnd"/>
      <w:r>
        <w:t xml:space="preserve"> / daß Christus / nach dem er uns mit seinem </w:t>
      </w:r>
      <w:proofErr w:type="spellStart"/>
      <w:r>
        <w:t>blut</w:t>
      </w:r>
      <w:proofErr w:type="spellEnd"/>
      <w:r>
        <w:t xml:space="preserve"> </w:t>
      </w:r>
      <w:proofErr w:type="spellStart"/>
      <w:r>
        <w:t>erkaufft</w:t>
      </w:r>
      <w:proofErr w:type="spellEnd"/>
      <w:r>
        <w:t xml:space="preserve"> hat / uns auch durch seinen heiligen Geist </w:t>
      </w:r>
      <w:proofErr w:type="spellStart"/>
      <w:r>
        <w:t>ernewert</w:t>
      </w:r>
      <w:proofErr w:type="spellEnd"/>
      <w:r>
        <w:t xml:space="preserve"> zu seinem </w:t>
      </w:r>
      <w:proofErr w:type="spellStart"/>
      <w:r>
        <w:t>ebenbildt</w:t>
      </w:r>
      <w:proofErr w:type="spellEnd"/>
      <w:r>
        <w:t xml:space="preserve"> / </w:t>
      </w:r>
      <w:proofErr w:type="spellStart"/>
      <w:r>
        <w:t>ddaß</w:t>
      </w:r>
      <w:proofErr w:type="spellEnd"/>
      <w:r>
        <w:t xml:space="preserve"> wir mit unserm </w:t>
      </w:r>
      <w:proofErr w:type="spellStart"/>
      <w:r>
        <w:t>gantzen</w:t>
      </w:r>
      <w:proofErr w:type="spellEnd"/>
      <w:r>
        <w:t xml:space="preserve"> leben uns </w:t>
      </w:r>
      <w:proofErr w:type="spellStart"/>
      <w:r>
        <w:t>danckbar</w:t>
      </w:r>
      <w:proofErr w:type="spellEnd"/>
      <w:r>
        <w:t xml:space="preserve"> gegen Gott </w:t>
      </w:r>
      <w:proofErr w:type="spellStart"/>
      <w:r>
        <w:t>fuer</w:t>
      </w:r>
      <w:proofErr w:type="spellEnd"/>
      <w:r>
        <w:t xml:space="preserve"> seine </w:t>
      </w:r>
      <w:proofErr w:type="spellStart"/>
      <w:r>
        <w:t>wolthat</w:t>
      </w:r>
      <w:proofErr w:type="spellEnd"/>
      <w:r>
        <w:t xml:space="preserve"> erzeigen / und er durch uns gepriesen werde / Darnach auch / daß wir bey uns selbst unsers </w:t>
      </w:r>
      <w:proofErr w:type="spellStart"/>
      <w:r>
        <w:t>glaubens</w:t>
      </w:r>
      <w:proofErr w:type="spellEnd"/>
      <w:r>
        <w:t xml:space="preserve"> </w:t>
      </w:r>
      <w:proofErr w:type="spellStart"/>
      <w:r>
        <w:t>auß</w:t>
      </w:r>
      <w:proofErr w:type="spellEnd"/>
      <w:r>
        <w:t xml:space="preserve"> seinen </w:t>
      </w:r>
      <w:proofErr w:type="spellStart"/>
      <w:r>
        <w:t>früchten</w:t>
      </w:r>
      <w:proofErr w:type="spellEnd"/>
      <w:r>
        <w:t xml:space="preserve"> gewiß sein / und mit unserm Gottseligen </w:t>
      </w:r>
      <w:proofErr w:type="spellStart"/>
      <w:r>
        <w:t>wandel</w:t>
      </w:r>
      <w:proofErr w:type="spellEnd"/>
      <w:r>
        <w:t xml:space="preserve"> / unsere </w:t>
      </w:r>
      <w:proofErr w:type="spellStart"/>
      <w:r>
        <w:t>nechsten</w:t>
      </w:r>
      <w:proofErr w:type="spellEnd"/>
      <w:r>
        <w:t xml:space="preserve"> auch Christo gewinnen. </w:t>
      </w:r>
    </w:p>
    <w:p w14:paraId="56DDEE14" w14:textId="77777777" w:rsidR="00923C96" w:rsidRDefault="00923C96" w:rsidP="00923C96">
      <w:pPr>
        <w:pStyle w:val="StandardWeb"/>
      </w:pPr>
      <w:r>
        <w:rPr>
          <w:rStyle w:val="Hervorhebung"/>
          <w:rFonts w:eastAsiaTheme="majorEastAsia"/>
        </w:rPr>
        <w:t>Frag.</w:t>
      </w:r>
      <w:r>
        <w:br/>
      </w:r>
      <w:proofErr w:type="spellStart"/>
      <w:r>
        <w:t>Koennen</w:t>
      </w:r>
      <w:proofErr w:type="spellEnd"/>
      <w:r>
        <w:t xml:space="preserve"> denn die nicht selig werden / die sich von </w:t>
      </w:r>
      <w:proofErr w:type="spellStart"/>
      <w:r>
        <w:t>jrem</w:t>
      </w:r>
      <w:proofErr w:type="spellEnd"/>
      <w:r>
        <w:t xml:space="preserve"> </w:t>
      </w:r>
      <w:proofErr w:type="spellStart"/>
      <w:r>
        <w:t>undanckbaren</w:t>
      </w:r>
      <w:proofErr w:type="spellEnd"/>
      <w:r>
        <w:t xml:space="preserve"> unbußfertigen </w:t>
      </w:r>
      <w:proofErr w:type="spellStart"/>
      <w:r>
        <w:t>wandel</w:t>
      </w:r>
      <w:proofErr w:type="spellEnd"/>
      <w:r>
        <w:t xml:space="preserve"> zu Gott nicht </w:t>
      </w:r>
      <w:proofErr w:type="spellStart"/>
      <w:r>
        <w:t>bekeren</w:t>
      </w:r>
      <w:proofErr w:type="spellEnd"/>
      <w:r>
        <w:t xml:space="preserve">? </w:t>
      </w:r>
    </w:p>
    <w:p w14:paraId="1B03546D" w14:textId="77777777" w:rsidR="00923C96" w:rsidRDefault="00923C96" w:rsidP="00923C96">
      <w:pPr>
        <w:pStyle w:val="StandardWeb"/>
      </w:pPr>
      <w:r>
        <w:rPr>
          <w:rStyle w:val="Hervorhebung"/>
          <w:rFonts w:eastAsiaTheme="majorEastAsia"/>
        </w:rPr>
        <w:t>Antwort.</w:t>
      </w:r>
      <w:r>
        <w:br/>
        <w:t xml:space="preserve">Keins </w:t>
      </w:r>
      <w:proofErr w:type="spellStart"/>
      <w:r>
        <w:t>wegs</w:t>
      </w:r>
      <w:proofErr w:type="spellEnd"/>
      <w:r>
        <w:t xml:space="preserve">: denn / wie die </w:t>
      </w:r>
      <w:proofErr w:type="spellStart"/>
      <w:r>
        <w:t>schrifft</w:t>
      </w:r>
      <w:proofErr w:type="spellEnd"/>
      <w:r>
        <w:t xml:space="preserve"> saget: Kein </w:t>
      </w:r>
      <w:proofErr w:type="spellStart"/>
      <w:r>
        <w:t>Unkeusscher</w:t>
      </w:r>
      <w:proofErr w:type="spellEnd"/>
      <w:r>
        <w:t xml:space="preserve"> / </w:t>
      </w:r>
      <w:proofErr w:type="spellStart"/>
      <w:r>
        <w:t>Abgoettischer</w:t>
      </w:r>
      <w:proofErr w:type="spellEnd"/>
      <w:r>
        <w:t xml:space="preserve"> / Ehebrecher / Dieb / </w:t>
      </w:r>
      <w:proofErr w:type="spellStart"/>
      <w:r>
        <w:t>Geitziger</w:t>
      </w:r>
      <w:proofErr w:type="spellEnd"/>
      <w:r>
        <w:t xml:space="preserve"> / </w:t>
      </w:r>
      <w:proofErr w:type="spellStart"/>
      <w:r>
        <w:t>Trunckenpoltz</w:t>
      </w:r>
      <w:proofErr w:type="spellEnd"/>
      <w:r>
        <w:t xml:space="preserve"> / </w:t>
      </w:r>
      <w:proofErr w:type="spellStart"/>
      <w:r>
        <w:t>Lesterer</w:t>
      </w:r>
      <w:proofErr w:type="spellEnd"/>
      <w:r>
        <w:t xml:space="preserve"> / </w:t>
      </w:r>
      <w:proofErr w:type="spellStart"/>
      <w:r>
        <w:t>Rauber</w:t>
      </w:r>
      <w:proofErr w:type="spellEnd"/>
      <w:r>
        <w:t xml:space="preserve"> und dergleichen / wird das reich Gottes erben. </w:t>
      </w:r>
    </w:p>
    <w:p w14:paraId="69CAA74C" w14:textId="77777777" w:rsidR="00923C96" w:rsidRDefault="00923C96" w:rsidP="00923C96">
      <w:pPr>
        <w:pStyle w:val="StandardWeb"/>
      </w:pPr>
      <w:r>
        <w:rPr>
          <w:rStyle w:val="Hervorhebung"/>
          <w:rFonts w:eastAsiaTheme="majorEastAsia"/>
        </w:rPr>
        <w:t>Frag.</w:t>
      </w:r>
      <w:r>
        <w:br/>
        <w:t xml:space="preserve">In wieviel stücken stehet die </w:t>
      </w:r>
      <w:proofErr w:type="spellStart"/>
      <w:r>
        <w:t>warhafftige</w:t>
      </w:r>
      <w:proofErr w:type="spellEnd"/>
      <w:r>
        <w:t xml:space="preserve"> </w:t>
      </w:r>
      <w:proofErr w:type="spellStart"/>
      <w:r>
        <w:t>Buß</w:t>
      </w:r>
      <w:proofErr w:type="spellEnd"/>
      <w:r>
        <w:t xml:space="preserve"> oder </w:t>
      </w:r>
      <w:proofErr w:type="spellStart"/>
      <w:r>
        <w:t>bekerung</w:t>
      </w:r>
      <w:proofErr w:type="spellEnd"/>
      <w:r>
        <w:t xml:space="preserve"> des </w:t>
      </w:r>
      <w:proofErr w:type="spellStart"/>
      <w:r>
        <w:t>menschen</w:t>
      </w:r>
      <w:proofErr w:type="spellEnd"/>
      <w:r>
        <w:t xml:space="preserve">? </w:t>
      </w:r>
    </w:p>
    <w:p w14:paraId="1E80F650" w14:textId="77777777" w:rsidR="00923C96" w:rsidRDefault="00923C96" w:rsidP="00923C96">
      <w:pPr>
        <w:pStyle w:val="StandardWeb"/>
      </w:pPr>
      <w:r>
        <w:rPr>
          <w:rStyle w:val="Hervorhebung"/>
          <w:rFonts w:eastAsiaTheme="majorEastAsia"/>
        </w:rPr>
        <w:t>Antwort.</w:t>
      </w:r>
      <w:r>
        <w:br/>
        <w:t xml:space="preserve">In zweyen stücken: In </w:t>
      </w:r>
      <w:proofErr w:type="spellStart"/>
      <w:r>
        <w:t>absterbung</w:t>
      </w:r>
      <w:proofErr w:type="spellEnd"/>
      <w:r>
        <w:t xml:space="preserve"> des alten / und </w:t>
      </w:r>
      <w:proofErr w:type="spellStart"/>
      <w:r>
        <w:t>aufferstehung</w:t>
      </w:r>
      <w:proofErr w:type="spellEnd"/>
      <w:r>
        <w:t xml:space="preserve"> des </w:t>
      </w:r>
      <w:proofErr w:type="spellStart"/>
      <w:r>
        <w:t>newen</w:t>
      </w:r>
      <w:proofErr w:type="spellEnd"/>
      <w:r>
        <w:t xml:space="preserve"> </w:t>
      </w:r>
      <w:proofErr w:type="spellStart"/>
      <w:r>
        <w:t>menschen</w:t>
      </w:r>
      <w:proofErr w:type="spellEnd"/>
      <w:r>
        <w:t xml:space="preserve">. </w:t>
      </w:r>
    </w:p>
    <w:p w14:paraId="54761D86" w14:textId="77777777" w:rsidR="00923C96" w:rsidRDefault="00923C96" w:rsidP="00923C96">
      <w:pPr>
        <w:pStyle w:val="StandardWeb"/>
      </w:pPr>
      <w:r>
        <w:rPr>
          <w:rStyle w:val="Hervorhebung"/>
          <w:rFonts w:eastAsiaTheme="majorEastAsia"/>
        </w:rPr>
        <w:t>Frag.</w:t>
      </w:r>
      <w:r>
        <w:br/>
      </w:r>
      <w:proofErr w:type="spellStart"/>
      <w:r>
        <w:t>Waß</w:t>
      </w:r>
      <w:proofErr w:type="spellEnd"/>
      <w:r>
        <w:t xml:space="preserve"> ist die </w:t>
      </w:r>
      <w:proofErr w:type="spellStart"/>
      <w:r>
        <w:t>Absterbung</w:t>
      </w:r>
      <w:proofErr w:type="spellEnd"/>
      <w:r>
        <w:t xml:space="preserve"> des alten </w:t>
      </w:r>
      <w:proofErr w:type="spellStart"/>
      <w:r>
        <w:t>menschen</w:t>
      </w:r>
      <w:proofErr w:type="spellEnd"/>
      <w:r>
        <w:t xml:space="preserve">? </w:t>
      </w:r>
    </w:p>
    <w:p w14:paraId="52577BF0" w14:textId="77777777" w:rsidR="00923C96" w:rsidRDefault="00923C96" w:rsidP="00923C96">
      <w:pPr>
        <w:pStyle w:val="StandardWeb"/>
      </w:pPr>
      <w:r>
        <w:rPr>
          <w:rStyle w:val="Hervorhebung"/>
          <w:rFonts w:eastAsiaTheme="majorEastAsia"/>
        </w:rPr>
        <w:t>Antwort.</w:t>
      </w:r>
      <w:r>
        <w:br/>
        <w:t xml:space="preserve">Im die </w:t>
      </w:r>
      <w:proofErr w:type="spellStart"/>
      <w:r>
        <w:t>suende</w:t>
      </w:r>
      <w:proofErr w:type="spellEnd"/>
      <w:r>
        <w:t xml:space="preserve"> von </w:t>
      </w:r>
      <w:proofErr w:type="spellStart"/>
      <w:r>
        <w:t>hertzen</w:t>
      </w:r>
      <w:proofErr w:type="spellEnd"/>
      <w:r>
        <w:t xml:space="preserve"> lassen </w:t>
      </w:r>
      <w:proofErr w:type="spellStart"/>
      <w:r>
        <w:t>leidt</w:t>
      </w:r>
      <w:proofErr w:type="spellEnd"/>
      <w:r>
        <w:t xml:space="preserve"> sein / und dieselbige je </w:t>
      </w:r>
      <w:proofErr w:type="spellStart"/>
      <w:r>
        <w:t>lenger</w:t>
      </w:r>
      <w:proofErr w:type="spellEnd"/>
      <w:r>
        <w:t xml:space="preserve"> </w:t>
      </w:r>
      <w:proofErr w:type="spellStart"/>
      <w:r>
        <w:t>jehr</w:t>
      </w:r>
      <w:proofErr w:type="spellEnd"/>
      <w:r>
        <w:t xml:space="preserve"> mehr hassen und fliehen. </w:t>
      </w:r>
    </w:p>
    <w:p w14:paraId="013A935D" w14:textId="77777777" w:rsidR="00923C96" w:rsidRDefault="00923C96" w:rsidP="00923C96">
      <w:pPr>
        <w:pStyle w:val="StandardWeb"/>
      </w:pPr>
      <w:r>
        <w:rPr>
          <w:rStyle w:val="Hervorhebung"/>
          <w:rFonts w:eastAsiaTheme="majorEastAsia"/>
        </w:rPr>
        <w:t>Frag.</w:t>
      </w:r>
      <w:r>
        <w:br/>
        <w:t xml:space="preserve">Was ist die </w:t>
      </w:r>
      <w:proofErr w:type="spellStart"/>
      <w:r>
        <w:t>aufferstehung</w:t>
      </w:r>
      <w:proofErr w:type="spellEnd"/>
      <w:r>
        <w:t xml:space="preserve"> des </w:t>
      </w:r>
      <w:proofErr w:type="spellStart"/>
      <w:r>
        <w:t>newen</w:t>
      </w:r>
      <w:proofErr w:type="spellEnd"/>
      <w:r>
        <w:t xml:space="preserve"> </w:t>
      </w:r>
      <w:proofErr w:type="spellStart"/>
      <w:r>
        <w:t>menschen</w:t>
      </w:r>
      <w:proofErr w:type="spellEnd"/>
      <w:r>
        <w:t xml:space="preserve">? </w:t>
      </w:r>
    </w:p>
    <w:p w14:paraId="3F33FCD9" w14:textId="77777777" w:rsidR="00923C96" w:rsidRDefault="00923C96" w:rsidP="00923C96">
      <w:pPr>
        <w:pStyle w:val="StandardWeb"/>
      </w:pPr>
      <w:r>
        <w:rPr>
          <w:rStyle w:val="Hervorhebung"/>
          <w:rFonts w:eastAsiaTheme="majorEastAsia"/>
        </w:rPr>
        <w:t>Antwort.</w:t>
      </w:r>
      <w:r>
        <w:br/>
      </w:r>
      <w:proofErr w:type="spellStart"/>
      <w:r>
        <w:t>Hertzliche</w:t>
      </w:r>
      <w:proofErr w:type="spellEnd"/>
      <w:r>
        <w:t xml:space="preserve"> </w:t>
      </w:r>
      <w:proofErr w:type="spellStart"/>
      <w:r>
        <w:t>freud</w:t>
      </w:r>
      <w:proofErr w:type="spellEnd"/>
      <w:r>
        <w:t xml:space="preserve"> in Gott / und </w:t>
      </w:r>
      <w:proofErr w:type="spellStart"/>
      <w:r>
        <w:t>lust</w:t>
      </w:r>
      <w:proofErr w:type="spellEnd"/>
      <w:r>
        <w:t xml:space="preserve"> und lieb haben nach dem willen Gottes / in allen guten </w:t>
      </w:r>
      <w:proofErr w:type="spellStart"/>
      <w:r>
        <w:t>wercken</w:t>
      </w:r>
      <w:proofErr w:type="spellEnd"/>
      <w:r>
        <w:t xml:space="preserve"> zu leben. </w:t>
      </w:r>
    </w:p>
    <w:p w14:paraId="4877F529" w14:textId="77777777" w:rsidR="00923C96" w:rsidRDefault="00923C96" w:rsidP="00923C96">
      <w:pPr>
        <w:pStyle w:val="StandardWeb"/>
      </w:pPr>
      <w:r>
        <w:rPr>
          <w:rStyle w:val="Hervorhebung"/>
          <w:rFonts w:eastAsiaTheme="majorEastAsia"/>
        </w:rPr>
        <w:t>Frag.</w:t>
      </w:r>
      <w:r>
        <w:br/>
        <w:t xml:space="preserve">Welches </w:t>
      </w:r>
      <w:proofErr w:type="spellStart"/>
      <w:r>
        <w:t>seind</w:t>
      </w:r>
      <w:proofErr w:type="spellEnd"/>
      <w:r>
        <w:t xml:space="preserve"> aber gute </w:t>
      </w:r>
      <w:proofErr w:type="spellStart"/>
      <w:r>
        <w:t>werck</w:t>
      </w:r>
      <w:proofErr w:type="spellEnd"/>
      <w:r>
        <w:t xml:space="preserve">? </w:t>
      </w:r>
    </w:p>
    <w:p w14:paraId="3D051384" w14:textId="77777777" w:rsidR="00923C96" w:rsidRDefault="00923C96" w:rsidP="00923C96">
      <w:pPr>
        <w:pStyle w:val="StandardWeb"/>
      </w:pPr>
      <w:r>
        <w:rPr>
          <w:rStyle w:val="Hervorhebung"/>
          <w:rFonts w:eastAsiaTheme="majorEastAsia"/>
        </w:rPr>
        <w:t>Antwort.</w:t>
      </w:r>
      <w:r>
        <w:br/>
        <w:t xml:space="preserve">Allein die </w:t>
      </w:r>
      <w:proofErr w:type="spellStart"/>
      <w:r>
        <w:t>auß</w:t>
      </w:r>
      <w:proofErr w:type="spellEnd"/>
      <w:r>
        <w:t xml:space="preserve"> </w:t>
      </w:r>
      <w:proofErr w:type="spellStart"/>
      <w:r>
        <w:t>warem</w:t>
      </w:r>
      <w:proofErr w:type="spellEnd"/>
      <w:r>
        <w:t xml:space="preserve"> Glauben / nach dem Gesetz Gottes </w:t>
      </w:r>
      <w:proofErr w:type="spellStart"/>
      <w:r>
        <w:t>jhm</w:t>
      </w:r>
      <w:proofErr w:type="spellEnd"/>
      <w:r>
        <w:t xml:space="preserve"> zu ehren geschehen: und nicht die </w:t>
      </w:r>
      <w:proofErr w:type="spellStart"/>
      <w:r>
        <w:t>auff</w:t>
      </w:r>
      <w:proofErr w:type="spellEnd"/>
      <w:r>
        <w:t xml:space="preserve"> unser </w:t>
      </w:r>
      <w:proofErr w:type="spellStart"/>
      <w:r>
        <w:t>gutdüncken</w:t>
      </w:r>
      <w:proofErr w:type="spellEnd"/>
      <w:r>
        <w:t xml:space="preserve"> oder </w:t>
      </w:r>
      <w:proofErr w:type="spellStart"/>
      <w:r>
        <w:t>menschen</w:t>
      </w:r>
      <w:proofErr w:type="spellEnd"/>
      <w:r>
        <w:t xml:space="preserve"> </w:t>
      </w:r>
      <w:proofErr w:type="spellStart"/>
      <w:r>
        <w:t>satzung</w:t>
      </w:r>
      <w:proofErr w:type="spellEnd"/>
      <w:r>
        <w:t xml:space="preserve"> gegründet sein. </w:t>
      </w:r>
    </w:p>
    <w:p w14:paraId="06CA7ED5" w14:textId="77777777" w:rsidR="00923C96" w:rsidRDefault="00923C96" w:rsidP="00923C96">
      <w:pPr>
        <w:pStyle w:val="StandardWeb"/>
      </w:pPr>
      <w:r>
        <w:rPr>
          <w:rStyle w:val="Hervorhebung"/>
          <w:rFonts w:eastAsiaTheme="majorEastAsia"/>
        </w:rPr>
        <w:t>Frag.</w:t>
      </w:r>
      <w:r>
        <w:br/>
        <w:t xml:space="preserve">Wie laut das Gesetz des HERRN? </w:t>
      </w:r>
    </w:p>
    <w:p w14:paraId="2170569F" w14:textId="77777777" w:rsidR="00923C96" w:rsidRDefault="00923C96" w:rsidP="00923C96">
      <w:pPr>
        <w:pStyle w:val="StandardWeb"/>
      </w:pPr>
      <w:r>
        <w:rPr>
          <w:rStyle w:val="Hervorhebung"/>
          <w:rFonts w:eastAsiaTheme="majorEastAsia"/>
        </w:rPr>
        <w:t>Antwort.</w:t>
      </w:r>
      <w:r>
        <w:br/>
      </w:r>
      <w:r>
        <w:rPr>
          <w:rStyle w:val="Fett"/>
          <w:rFonts w:eastAsiaTheme="majorEastAsia"/>
        </w:rPr>
        <w:t xml:space="preserve">Gott redet alle </w:t>
      </w:r>
      <w:proofErr w:type="spellStart"/>
      <w:r>
        <w:rPr>
          <w:rStyle w:val="Fett"/>
          <w:rFonts w:eastAsiaTheme="majorEastAsia"/>
        </w:rPr>
        <w:t>dise</w:t>
      </w:r>
      <w:proofErr w:type="spellEnd"/>
      <w:r>
        <w:rPr>
          <w:rStyle w:val="Fett"/>
          <w:rFonts w:eastAsiaTheme="majorEastAsia"/>
        </w:rPr>
        <w:t xml:space="preserve"> </w:t>
      </w:r>
      <w:proofErr w:type="spellStart"/>
      <w:r>
        <w:rPr>
          <w:rStyle w:val="Fett"/>
          <w:rFonts w:eastAsiaTheme="majorEastAsia"/>
        </w:rPr>
        <w:t>wort</w:t>
      </w:r>
      <w:proofErr w:type="spellEnd"/>
      <w:r>
        <w:rPr>
          <w:rStyle w:val="Fett"/>
          <w:rFonts w:eastAsiaTheme="majorEastAsia"/>
        </w:rPr>
        <w:t>.</w:t>
      </w:r>
      <w:r>
        <w:t xml:space="preserve"> </w:t>
      </w:r>
    </w:p>
    <w:p w14:paraId="6DB7CFCD" w14:textId="77777777" w:rsidR="00923C96" w:rsidRDefault="00923C96" w:rsidP="00923C96">
      <w:pPr>
        <w:pStyle w:val="StandardWeb"/>
      </w:pPr>
      <w:r>
        <w:rPr>
          <w:rStyle w:val="Hervorhebung"/>
          <w:rFonts w:eastAsiaTheme="majorEastAsia"/>
        </w:rPr>
        <w:t>Das Erste Gebot.</w:t>
      </w:r>
      <w:r>
        <w:br/>
      </w:r>
      <w:r>
        <w:rPr>
          <w:rStyle w:val="Fett"/>
          <w:rFonts w:eastAsiaTheme="majorEastAsia"/>
        </w:rPr>
        <w:t xml:space="preserve">Ich bin der HERR dein Gott / der ich dich </w:t>
      </w:r>
      <w:proofErr w:type="spellStart"/>
      <w:r>
        <w:rPr>
          <w:rStyle w:val="Fett"/>
          <w:rFonts w:eastAsiaTheme="majorEastAsia"/>
        </w:rPr>
        <w:t>auß</w:t>
      </w:r>
      <w:proofErr w:type="spellEnd"/>
      <w:r>
        <w:rPr>
          <w:rStyle w:val="Fett"/>
          <w:rFonts w:eastAsiaTheme="majorEastAsia"/>
        </w:rPr>
        <w:t xml:space="preserve"> Egyptenland / </w:t>
      </w:r>
      <w:proofErr w:type="spellStart"/>
      <w:r>
        <w:rPr>
          <w:rStyle w:val="Fett"/>
          <w:rFonts w:eastAsiaTheme="majorEastAsia"/>
        </w:rPr>
        <w:t>auß</w:t>
      </w:r>
      <w:proofErr w:type="spellEnd"/>
      <w:r>
        <w:rPr>
          <w:rStyle w:val="Fett"/>
          <w:rFonts w:eastAsiaTheme="majorEastAsia"/>
        </w:rPr>
        <w:t xml:space="preserve"> dem </w:t>
      </w:r>
      <w:proofErr w:type="spellStart"/>
      <w:r>
        <w:rPr>
          <w:rStyle w:val="Fett"/>
          <w:rFonts w:eastAsiaTheme="majorEastAsia"/>
        </w:rPr>
        <w:t>Diensthauß</w:t>
      </w:r>
      <w:proofErr w:type="spellEnd"/>
      <w:r>
        <w:rPr>
          <w:rStyle w:val="Fett"/>
          <w:rFonts w:eastAsiaTheme="majorEastAsia"/>
        </w:rPr>
        <w:t xml:space="preserve"> </w:t>
      </w:r>
      <w:proofErr w:type="spellStart"/>
      <w:r>
        <w:rPr>
          <w:rStyle w:val="Fett"/>
          <w:rFonts w:eastAsiaTheme="majorEastAsia"/>
        </w:rPr>
        <w:t>gefueret</w:t>
      </w:r>
      <w:proofErr w:type="spellEnd"/>
      <w:r>
        <w:rPr>
          <w:rStyle w:val="Fett"/>
          <w:rFonts w:eastAsiaTheme="majorEastAsia"/>
        </w:rPr>
        <w:t xml:space="preserve"> habe. Du </w:t>
      </w:r>
      <w:proofErr w:type="spellStart"/>
      <w:r>
        <w:rPr>
          <w:rStyle w:val="Fett"/>
          <w:rFonts w:eastAsiaTheme="majorEastAsia"/>
        </w:rPr>
        <w:t>solt</w:t>
      </w:r>
      <w:proofErr w:type="spellEnd"/>
      <w:r>
        <w:rPr>
          <w:rStyle w:val="Fett"/>
          <w:rFonts w:eastAsiaTheme="majorEastAsia"/>
        </w:rPr>
        <w:t xml:space="preserve"> kein ander </w:t>
      </w:r>
      <w:proofErr w:type="spellStart"/>
      <w:r>
        <w:rPr>
          <w:rStyle w:val="Fett"/>
          <w:rFonts w:eastAsiaTheme="majorEastAsia"/>
        </w:rPr>
        <w:t>Goetter</w:t>
      </w:r>
      <w:proofErr w:type="spellEnd"/>
      <w:r>
        <w:rPr>
          <w:rStyle w:val="Fett"/>
          <w:rFonts w:eastAsiaTheme="majorEastAsia"/>
        </w:rPr>
        <w:t xml:space="preserve"> </w:t>
      </w:r>
      <w:proofErr w:type="spellStart"/>
      <w:r>
        <w:rPr>
          <w:rStyle w:val="Fett"/>
          <w:rFonts w:eastAsiaTheme="majorEastAsia"/>
        </w:rPr>
        <w:t>fuer</w:t>
      </w:r>
      <w:proofErr w:type="spellEnd"/>
      <w:r>
        <w:rPr>
          <w:rStyle w:val="Fett"/>
          <w:rFonts w:eastAsiaTheme="majorEastAsia"/>
        </w:rPr>
        <w:t xml:space="preserve"> mir haben.</w:t>
      </w:r>
      <w:r>
        <w:t xml:space="preserve"> </w:t>
      </w:r>
    </w:p>
    <w:p w14:paraId="3FABD499" w14:textId="77777777" w:rsidR="00923C96" w:rsidRDefault="00923C96" w:rsidP="00923C96">
      <w:pPr>
        <w:pStyle w:val="StandardWeb"/>
      </w:pPr>
      <w:r>
        <w:rPr>
          <w:rStyle w:val="Hervorhebung"/>
          <w:rFonts w:eastAsiaTheme="majorEastAsia"/>
        </w:rPr>
        <w:t>Das Ander.</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dir kein </w:t>
      </w:r>
      <w:proofErr w:type="spellStart"/>
      <w:r>
        <w:rPr>
          <w:rStyle w:val="Fett"/>
          <w:rFonts w:eastAsiaTheme="majorEastAsia"/>
        </w:rPr>
        <w:t>Bildnuß</w:t>
      </w:r>
      <w:proofErr w:type="spellEnd"/>
      <w:r>
        <w:rPr>
          <w:rStyle w:val="Fett"/>
          <w:rFonts w:eastAsiaTheme="majorEastAsia"/>
        </w:rPr>
        <w:t xml:space="preserve"> noch </w:t>
      </w:r>
      <w:proofErr w:type="spellStart"/>
      <w:r>
        <w:rPr>
          <w:rStyle w:val="Fett"/>
          <w:rFonts w:eastAsiaTheme="majorEastAsia"/>
        </w:rPr>
        <w:t>jrgend</w:t>
      </w:r>
      <w:proofErr w:type="spellEnd"/>
      <w:r>
        <w:rPr>
          <w:rStyle w:val="Fett"/>
          <w:rFonts w:eastAsiaTheme="majorEastAsia"/>
        </w:rPr>
        <w:t xml:space="preserve"> ein </w:t>
      </w:r>
      <w:proofErr w:type="spellStart"/>
      <w:r>
        <w:rPr>
          <w:rStyle w:val="Fett"/>
          <w:rFonts w:eastAsiaTheme="majorEastAsia"/>
        </w:rPr>
        <w:t>gleichnuß</w:t>
      </w:r>
      <w:proofErr w:type="spellEnd"/>
      <w:r>
        <w:rPr>
          <w:rStyle w:val="Fett"/>
          <w:rFonts w:eastAsiaTheme="majorEastAsia"/>
        </w:rPr>
        <w:t xml:space="preserve"> machen / weder deß / das oben im Himmel / noch deß / das </w:t>
      </w:r>
      <w:proofErr w:type="spellStart"/>
      <w:r>
        <w:rPr>
          <w:rStyle w:val="Fett"/>
          <w:rFonts w:eastAsiaTheme="majorEastAsia"/>
        </w:rPr>
        <w:t>unden</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Erden / oder deß / das im </w:t>
      </w:r>
      <w:proofErr w:type="spellStart"/>
      <w:r>
        <w:rPr>
          <w:rStyle w:val="Fett"/>
          <w:rFonts w:eastAsiaTheme="majorEastAsia"/>
        </w:rPr>
        <w:t>wasser</w:t>
      </w:r>
      <w:proofErr w:type="spellEnd"/>
      <w:r>
        <w:rPr>
          <w:rStyle w:val="Fett"/>
          <w:rFonts w:eastAsiaTheme="majorEastAsia"/>
        </w:rPr>
        <w:t xml:space="preserve"> </w:t>
      </w:r>
      <w:proofErr w:type="spellStart"/>
      <w:r>
        <w:rPr>
          <w:rStyle w:val="Fett"/>
          <w:rFonts w:eastAsiaTheme="majorEastAsia"/>
        </w:rPr>
        <w:t>under</w:t>
      </w:r>
      <w:proofErr w:type="spellEnd"/>
      <w:r>
        <w:rPr>
          <w:rStyle w:val="Fett"/>
          <w:rFonts w:eastAsiaTheme="majorEastAsia"/>
        </w:rPr>
        <w:t xml:space="preserve"> der erden ist / Du </w:t>
      </w:r>
      <w:proofErr w:type="spellStart"/>
      <w:r>
        <w:rPr>
          <w:rStyle w:val="Fett"/>
          <w:rFonts w:eastAsiaTheme="majorEastAsia"/>
        </w:rPr>
        <w:t>solt</w:t>
      </w:r>
      <w:proofErr w:type="spellEnd"/>
      <w:r>
        <w:rPr>
          <w:rStyle w:val="Fett"/>
          <w:rFonts w:eastAsiaTheme="majorEastAsia"/>
        </w:rPr>
        <w:t xml:space="preserve"> sie nicht anbeten / noch </w:t>
      </w:r>
      <w:proofErr w:type="spellStart"/>
      <w:r>
        <w:rPr>
          <w:rStyle w:val="Fett"/>
          <w:rFonts w:eastAsiaTheme="majorEastAsia"/>
        </w:rPr>
        <w:t>jnen</w:t>
      </w:r>
      <w:proofErr w:type="spellEnd"/>
      <w:r>
        <w:rPr>
          <w:rStyle w:val="Fett"/>
          <w:rFonts w:eastAsiaTheme="majorEastAsia"/>
        </w:rPr>
        <w:t xml:space="preserve"> dienen. Denn ich der HERR dien Gott / bin ein </w:t>
      </w:r>
      <w:proofErr w:type="spellStart"/>
      <w:r>
        <w:rPr>
          <w:rStyle w:val="Fett"/>
          <w:rFonts w:eastAsiaTheme="majorEastAsia"/>
        </w:rPr>
        <w:t>starcker</w:t>
      </w:r>
      <w:proofErr w:type="spellEnd"/>
      <w:r>
        <w:rPr>
          <w:rStyle w:val="Fett"/>
          <w:rFonts w:eastAsiaTheme="majorEastAsia"/>
        </w:rPr>
        <w:t xml:space="preserve"> </w:t>
      </w:r>
      <w:proofErr w:type="spellStart"/>
      <w:r>
        <w:rPr>
          <w:rStyle w:val="Fett"/>
          <w:rFonts w:eastAsiaTheme="majorEastAsia"/>
        </w:rPr>
        <w:t>eyveriger</w:t>
      </w:r>
      <w:proofErr w:type="spellEnd"/>
      <w:r>
        <w:rPr>
          <w:rStyle w:val="Fett"/>
          <w:rFonts w:eastAsiaTheme="majorEastAsia"/>
        </w:rPr>
        <w:t xml:space="preserve"> Gott / der die </w:t>
      </w:r>
      <w:proofErr w:type="spellStart"/>
      <w:r>
        <w:rPr>
          <w:rStyle w:val="Fett"/>
          <w:rFonts w:eastAsiaTheme="majorEastAsia"/>
        </w:rPr>
        <w:t>missethat</w:t>
      </w:r>
      <w:proofErr w:type="spellEnd"/>
      <w:r>
        <w:rPr>
          <w:rStyle w:val="Fett"/>
          <w:rFonts w:eastAsiaTheme="majorEastAsia"/>
        </w:rPr>
        <w:t xml:space="preserve"> der Väter heimsucht an den Kindern / biß ins dritte und </w:t>
      </w:r>
      <w:proofErr w:type="spellStart"/>
      <w:r>
        <w:rPr>
          <w:rStyle w:val="Fett"/>
          <w:rFonts w:eastAsiaTheme="majorEastAsia"/>
        </w:rPr>
        <w:t>vierde</w:t>
      </w:r>
      <w:proofErr w:type="spellEnd"/>
      <w:r>
        <w:rPr>
          <w:rStyle w:val="Fett"/>
          <w:rFonts w:eastAsiaTheme="majorEastAsia"/>
        </w:rPr>
        <w:t xml:space="preserve"> </w:t>
      </w:r>
      <w:proofErr w:type="spellStart"/>
      <w:r>
        <w:rPr>
          <w:rStyle w:val="Fett"/>
          <w:rFonts w:eastAsiaTheme="majorEastAsia"/>
        </w:rPr>
        <w:t>glied</w:t>
      </w:r>
      <w:proofErr w:type="spellEnd"/>
      <w:r>
        <w:rPr>
          <w:rStyle w:val="Fett"/>
          <w:rFonts w:eastAsiaTheme="majorEastAsia"/>
        </w:rPr>
        <w:t xml:space="preserve"> / deren die mich hassen: und thue </w:t>
      </w:r>
      <w:proofErr w:type="spellStart"/>
      <w:r>
        <w:rPr>
          <w:rStyle w:val="Fett"/>
          <w:rFonts w:eastAsiaTheme="majorEastAsia"/>
        </w:rPr>
        <w:t>barmhertzigkeit</w:t>
      </w:r>
      <w:proofErr w:type="spellEnd"/>
      <w:r>
        <w:rPr>
          <w:rStyle w:val="Fett"/>
          <w:rFonts w:eastAsiaTheme="majorEastAsia"/>
        </w:rPr>
        <w:t xml:space="preserve"> an viel tausenden die mich lieben / und meine Gebot halten.</w:t>
      </w:r>
      <w:r>
        <w:t xml:space="preserve"> </w:t>
      </w:r>
    </w:p>
    <w:p w14:paraId="3E07C56D" w14:textId="77777777" w:rsidR="00923C96" w:rsidRDefault="00923C96" w:rsidP="00923C96">
      <w:pPr>
        <w:pStyle w:val="StandardWeb"/>
      </w:pPr>
      <w:r>
        <w:rPr>
          <w:rStyle w:val="Hervorhebung"/>
          <w:rFonts w:eastAsiaTheme="majorEastAsia"/>
        </w:rPr>
        <w:t>Das dritte.</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den Namen des HERREN deines Gottes nicht mißbrauchen / Denn der HERR wird den nicht </w:t>
      </w:r>
      <w:proofErr w:type="spellStart"/>
      <w:r>
        <w:rPr>
          <w:rStyle w:val="Fett"/>
          <w:rFonts w:eastAsiaTheme="majorEastAsia"/>
        </w:rPr>
        <w:t>ungestrafft</w:t>
      </w:r>
      <w:proofErr w:type="spellEnd"/>
      <w:r>
        <w:rPr>
          <w:rStyle w:val="Fett"/>
          <w:rFonts w:eastAsiaTheme="majorEastAsia"/>
        </w:rPr>
        <w:t xml:space="preserve"> lassen / der seinen Namen mißbraucht.</w:t>
      </w:r>
      <w:r>
        <w:t xml:space="preserve"> </w:t>
      </w:r>
    </w:p>
    <w:p w14:paraId="4B2DCA40" w14:textId="77777777" w:rsidR="00923C96" w:rsidRDefault="00923C96" w:rsidP="00923C96">
      <w:pPr>
        <w:pStyle w:val="StandardWeb"/>
      </w:pPr>
      <w:r>
        <w:rPr>
          <w:rStyle w:val="Hervorhebung"/>
          <w:rFonts w:eastAsiaTheme="majorEastAsia"/>
        </w:rPr>
        <w:t xml:space="preserve">Das </w:t>
      </w:r>
      <w:proofErr w:type="spellStart"/>
      <w:r>
        <w:rPr>
          <w:rStyle w:val="Hervorhebung"/>
          <w:rFonts w:eastAsiaTheme="majorEastAsia"/>
        </w:rPr>
        <w:t>vierde</w:t>
      </w:r>
      <w:proofErr w:type="spellEnd"/>
      <w:r>
        <w:rPr>
          <w:rStyle w:val="Hervorhebung"/>
          <w:rFonts w:eastAsiaTheme="majorEastAsia"/>
        </w:rPr>
        <w:t>.</w:t>
      </w:r>
      <w:r>
        <w:br/>
      </w:r>
      <w:proofErr w:type="spellStart"/>
      <w:r>
        <w:rPr>
          <w:rStyle w:val="Fett"/>
          <w:rFonts w:eastAsiaTheme="majorEastAsia"/>
        </w:rPr>
        <w:t>Gedenck</w:t>
      </w:r>
      <w:proofErr w:type="spellEnd"/>
      <w:r>
        <w:rPr>
          <w:rStyle w:val="Fett"/>
          <w:rFonts w:eastAsiaTheme="majorEastAsia"/>
        </w:rPr>
        <w:t xml:space="preserve"> des </w:t>
      </w:r>
      <w:proofErr w:type="spellStart"/>
      <w:r>
        <w:rPr>
          <w:rStyle w:val="Fett"/>
          <w:rFonts w:eastAsiaTheme="majorEastAsia"/>
        </w:rPr>
        <w:t>Sabbaht</w:t>
      </w:r>
      <w:proofErr w:type="spellEnd"/>
      <w:r>
        <w:rPr>
          <w:rStyle w:val="Fett"/>
          <w:rFonts w:eastAsiaTheme="majorEastAsia"/>
        </w:rPr>
        <w:t xml:space="preserve"> tags / das du </w:t>
      </w:r>
      <w:proofErr w:type="spellStart"/>
      <w:r>
        <w:rPr>
          <w:rStyle w:val="Fett"/>
          <w:rFonts w:eastAsiaTheme="majorEastAsia"/>
        </w:rPr>
        <w:t>jhn</w:t>
      </w:r>
      <w:proofErr w:type="spellEnd"/>
      <w:r>
        <w:rPr>
          <w:rStyle w:val="Fett"/>
          <w:rFonts w:eastAsiaTheme="majorEastAsia"/>
        </w:rPr>
        <w:t xml:space="preserve"> heiligest. Sechs tag </w:t>
      </w:r>
      <w:proofErr w:type="spellStart"/>
      <w:r>
        <w:rPr>
          <w:rStyle w:val="Fett"/>
          <w:rFonts w:eastAsiaTheme="majorEastAsia"/>
        </w:rPr>
        <w:t>soltu</w:t>
      </w:r>
      <w:proofErr w:type="spellEnd"/>
      <w:r>
        <w:rPr>
          <w:rStyle w:val="Fett"/>
          <w:rFonts w:eastAsiaTheme="majorEastAsia"/>
        </w:rPr>
        <w:t xml:space="preserve"> arbeiten / und alle deine </w:t>
      </w:r>
      <w:proofErr w:type="spellStart"/>
      <w:r>
        <w:rPr>
          <w:rStyle w:val="Fett"/>
          <w:rFonts w:eastAsiaTheme="majorEastAsia"/>
        </w:rPr>
        <w:t>werck</w:t>
      </w:r>
      <w:proofErr w:type="spellEnd"/>
      <w:r>
        <w:rPr>
          <w:rStyle w:val="Fett"/>
          <w:rFonts w:eastAsiaTheme="majorEastAsia"/>
        </w:rPr>
        <w:t xml:space="preserve"> thun / aber am </w:t>
      </w:r>
      <w:proofErr w:type="spellStart"/>
      <w:r>
        <w:rPr>
          <w:rStyle w:val="Fett"/>
          <w:rFonts w:eastAsiaTheme="majorEastAsia"/>
        </w:rPr>
        <w:t>sibenden</w:t>
      </w:r>
      <w:proofErr w:type="spellEnd"/>
      <w:r>
        <w:rPr>
          <w:rStyle w:val="Fett"/>
          <w:rFonts w:eastAsiaTheme="majorEastAsia"/>
        </w:rPr>
        <w:t xml:space="preserve"> tage ist der Sabbath des HERREN deines Gottes / da </w:t>
      </w:r>
      <w:proofErr w:type="spellStart"/>
      <w:r>
        <w:rPr>
          <w:rStyle w:val="Fett"/>
          <w:rFonts w:eastAsiaTheme="majorEastAsia"/>
        </w:rPr>
        <w:t>solt</w:t>
      </w:r>
      <w:proofErr w:type="spellEnd"/>
      <w:r>
        <w:rPr>
          <w:rStyle w:val="Fett"/>
          <w:rFonts w:eastAsiaTheme="majorEastAsia"/>
        </w:rPr>
        <w:t xml:space="preserve"> du keine </w:t>
      </w:r>
      <w:proofErr w:type="spellStart"/>
      <w:r>
        <w:rPr>
          <w:rStyle w:val="Fett"/>
          <w:rFonts w:eastAsiaTheme="majorEastAsia"/>
        </w:rPr>
        <w:t>arbeit</w:t>
      </w:r>
      <w:proofErr w:type="spellEnd"/>
      <w:r>
        <w:rPr>
          <w:rStyle w:val="Fett"/>
          <w:rFonts w:eastAsiaTheme="majorEastAsia"/>
        </w:rPr>
        <w:t xml:space="preserve"> thun / noch dien Son / noch deine Tochter / noch dein Knecht / noch deine </w:t>
      </w:r>
      <w:proofErr w:type="spellStart"/>
      <w:r>
        <w:rPr>
          <w:rStyle w:val="Fett"/>
          <w:rFonts w:eastAsiaTheme="majorEastAsia"/>
        </w:rPr>
        <w:t>magt</w:t>
      </w:r>
      <w:proofErr w:type="spellEnd"/>
      <w:r>
        <w:rPr>
          <w:rStyle w:val="Fett"/>
          <w:rFonts w:eastAsiaTheme="majorEastAsia"/>
        </w:rPr>
        <w:t xml:space="preserve"> / noch dein Vieh / noch der </w:t>
      </w:r>
      <w:proofErr w:type="spellStart"/>
      <w:r>
        <w:rPr>
          <w:rStyle w:val="Fett"/>
          <w:rFonts w:eastAsiaTheme="majorEastAsia"/>
        </w:rPr>
        <w:t>frembling</w:t>
      </w:r>
      <w:proofErr w:type="spellEnd"/>
      <w:r>
        <w:rPr>
          <w:rStyle w:val="Fett"/>
          <w:rFonts w:eastAsiaTheme="majorEastAsia"/>
        </w:rPr>
        <w:t xml:space="preserve"> der in deinen </w:t>
      </w:r>
      <w:proofErr w:type="spellStart"/>
      <w:r>
        <w:rPr>
          <w:rStyle w:val="Fett"/>
          <w:rFonts w:eastAsiaTheme="majorEastAsia"/>
        </w:rPr>
        <w:t>thoren</w:t>
      </w:r>
      <w:proofErr w:type="spellEnd"/>
      <w:r>
        <w:rPr>
          <w:rStyle w:val="Fett"/>
          <w:rFonts w:eastAsiaTheme="majorEastAsia"/>
        </w:rPr>
        <w:t xml:space="preserve"> ist. Denn in sechs tagen hat der HERR </w:t>
      </w:r>
      <w:proofErr w:type="spellStart"/>
      <w:r>
        <w:rPr>
          <w:rStyle w:val="Fett"/>
          <w:rFonts w:eastAsiaTheme="majorEastAsia"/>
        </w:rPr>
        <w:t>himmel</w:t>
      </w:r>
      <w:proofErr w:type="spellEnd"/>
      <w:r>
        <w:rPr>
          <w:rStyle w:val="Fett"/>
          <w:rFonts w:eastAsiaTheme="majorEastAsia"/>
        </w:rPr>
        <w:t xml:space="preserve"> und erden gemacht / und das mehr / und alles was drinnen ist / und </w:t>
      </w:r>
      <w:proofErr w:type="spellStart"/>
      <w:r>
        <w:rPr>
          <w:rStyle w:val="Fett"/>
          <w:rFonts w:eastAsiaTheme="majorEastAsia"/>
        </w:rPr>
        <w:t>rhuete</w:t>
      </w:r>
      <w:proofErr w:type="spellEnd"/>
      <w:r>
        <w:rPr>
          <w:rStyle w:val="Fett"/>
          <w:rFonts w:eastAsiaTheme="majorEastAsia"/>
        </w:rPr>
        <w:t xml:space="preserve"> am </w:t>
      </w:r>
      <w:proofErr w:type="spellStart"/>
      <w:r>
        <w:rPr>
          <w:rStyle w:val="Fett"/>
          <w:rFonts w:eastAsiaTheme="majorEastAsia"/>
        </w:rPr>
        <w:t>sibenden</w:t>
      </w:r>
      <w:proofErr w:type="spellEnd"/>
      <w:r>
        <w:rPr>
          <w:rStyle w:val="Fett"/>
          <w:rFonts w:eastAsiaTheme="majorEastAsia"/>
        </w:rPr>
        <w:t xml:space="preserve"> tage / darum segnete der HERR den Sabbath tag / und heiliget </w:t>
      </w:r>
      <w:proofErr w:type="spellStart"/>
      <w:r>
        <w:rPr>
          <w:rStyle w:val="Fett"/>
          <w:rFonts w:eastAsiaTheme="majorEastAsia"/>
        </w:rPr>
        <w:t>jn</w:t>
      </w:r>
      <w:proofErr w:type="spellEnd"/>
      <w:r>
        <w:rPr>
          <w:rStyle w:val="Fett"/>
          <w:rFonts w:eastAsiaTheme="majorEastAsia"/>
        </w:rPr>
        <w:t>.</w:t>
      </w:r>
      <w:r>
        <w:t xml:space="preserve"> </w:t>
      </w:r>
    </w:p>
    <w:p w14:paraId="36B4E96B" w14:textId="77777777" w:rsidR="00923C96" w:rsidRDefault="00923C96" w:rsidP="00923C96">
      <w:pPr>
        <w:pStyle w:val="StandardWeb"/>
      </w:pPr>
      <w:r>
        <w:rPr>
          <w:rStyle w:val="Hervorhebung"/>
          <w:rFonts w:eastAsiaTheme="majorEastAsia"/>
        </w:rPr>
        <w:t xml:space="preserve">Das </w:t>
      </w:r>
      <w:proofErr w:type="spellStart"/>
      <w:r>
        <w:rPr>
          <w:rStyle w:val="Hervorhebung"/>
          <w:rFonts w:eastAsiaTheme="majorEastAsia"/>
        </w:rPr>
        <w:t>Fünffte</w:t>
      </w:r>
      <w:proofErr w:type="spellEnd"/>
      <w:r>
        <w:rPr>
          <w:rStyle w:val="Hervorhebung"/>
          <w:rFonts w:eastAsiaTheme="majorEastAsia"/>
        </w:rPr>
        <w:t>.</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dein Vater und deine Mutter ehren / </w:t>
      </w:r>
      <w:proofErr w:type="spellStart"/>
      <w:r>
        <w:rPr>
          <w:rStyle w:val="Fett"/>
          <w:rFonts w:eastAsiaTheme="majorEastAsia"/>
        </w:rPr>
        <w:t>auff</w:t>
      </w:r>
      <w:proofErr w:type="spellEnd"/>
      <w:r>
        <w:rPr>
          <w:rStyle w:val="Fett"/>
          <w:rFonts w:eastAsiaTheme="majorEastAsia"/>
        </w:rPr>
        <w:t xml:space="preserve"> das du lang lebest im Land / das dir der HERR dein Gott gibt.</w:t>
      </w:r>
      <w:r>
        <w:t xml:space="preserve"> </w:t>
      </w:r>
    </w:p>
    <w:p w14:paraId="556B847D" w14:textId="77777777" w:rsidR="00923C96" w:rsidRDefault="00923C96" w:rsidP="00923C96">
      <w:pPr>
        <w:pStyle w:val="StandardWeb"/>
      </w:pPr>
      <w:r>
        <w:rPr>
          <w:rStyle w:val="Hervorhebung"/>
          <w:rFonts w:eastAsiaTheme="majorEastAsia"/>
        </w:rPr>
        <w:t>Das Sechste.</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w:t>
      </w:r>
      <w:proofErr w:type="spellStart"/>
      <w:r>
        <w:rPr>
          <w:rStyle w:val="Fett"/>
          <w:rFonts w:eastAsiaTheme="majorEastAsia"/>
        </w:rPr>
        <w:t>toedten</w:t>
      </w:r>
      <w:proofErr w:type="spellEnd"/>
      <w:r>
        <w:rPr>
          <w:rStyle w:val="Fett"/>
          <w:rFonts w:eastAsiaTheme="majorEastAsia"/>
        </w:rPr>
        <w:t>.</w:t>
      </w:r>
      <w:r>
        <w:t xml:space="preserve"> </w:t>
      </w:r>
    </w:p>
    <w:p w14:paraId="18C6885A" w14:textId="77777777" w:rsidR="00923C96" w:rsidRDefault="00923C96" w:rsidP="00923C96">
      <w:pPr>
        <w:pStyle w:val="StandardWeb"/>
      </w:pPr>
      <w:r>
        <w:rPr>
          <w:rStyle w:val="Hervorhebung"/>
          <w:rFonts w:eastAsiaTheme="majorEastAsia"/>
        </w:rPr>
        <w:t xml:space="preserve">Das </w:t>
      </w:r>
      <w:proofErr w:type="spellStart"/>
      <w:r>
        <w:rPr>
          <w:rStyle w:val="Hervorhebung"/>
          <w:rFonts w:eastAsiaTheme="majorEastAsia"/>
        </w:rPr>
        <w:t>Sibente</w:t>
      </w:r>
      <w:proofErr w:type="spellEnd"/>
      <w:r>
        <w:rPr>
          <w:rStyle w:val="Hervorhebung"/>
          <w:rFonts w:eastAsiaTheme="majorEastAsia"/>
        </w:rPr>
        <w:t>.</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Ehebrechen.</w:t>
      </w:r>
      <w:r>
        <w:t xml:space="preserve"> </w:t>
      </w:r>
    </w:p>
    <w:p w14:paraId="1369AF7A" w14:textId="77777777" w:rsidR="00923C96" w:rsidRDefault="00923C96" w:rsidP="00923C96">
      <w:pPr>
        <w:pStyle w:val="StandardWeb"/>
      </w:pPr>
      <w:r>
        <w:rPr>
          <w:rStyle w:val="Hervorhebung"/>
          <w:rFonts w:eastAsiaTheme="majorEastAsia"/>
        </w:rPr>
        <w:t>Das Achte.</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w:t>
      </w:r>
      <w:proofErr w:type="spellStart"/>
      <w:r>
        <w:rPr>
          <w:rStyle w:val="Fett"/>
          <w:rFonts w:eastAsiaTheme="majorEastAsia"/>
        </w:rPr>
        <w:t>stelen</w:t>
      </w:r>
      <w:proofErr w:type="spellEnd"/>
      <w:r>
        <w:rPr>
          <w:rStyle w:val="Fett"/>
          <w:rFonts w:eastAsiaTheme="majorEastAsia"/>
        </w:rPr>
        <w:t>.</w:t>
      </w:r>
      <w:r>
        <w:t xml:space="preserve"> </w:t>
      </w:r>
    </w:p>
    <w:p w14:paraId="587D996F" w14:textId="77777777" w:rsidR="00923C96" w:rsidRDefault="00923C96" w:rsidP="00923C96">
      <w:pPr>
        <w:pStyle w:val="StandardWeb"/>
      </w:pPr>
      <w:r>
        <w:rPr>
          <w:rStyle w:val="Hervorhebung"/>
          <w:rFonts w:eastAsiaTheme="majorEastAsia"/>
        </w:rPr>
        <w:t xml:space="preserve">Das </w:t>
      </w:r>
      <w:proofErr w:type="spellStart"/>
      <w:r>
        <w:rPr>
          <w:rStyle w:val="Hervorhebung"/>
          <w:rFonts w:eastAsiaTheme="majorEastAsia"/>
        </w:rPr>
        <w:t>Neünde</w:t>
      </w:r>
      <w:proofErr w:type="spellEnd"/>
      <w:r>
        <w:rPr>
          <w:rStyle w:val="Hervorhebung"/>
          <w:rFonts w:eastAsiaTheme="majorEastAsia"/>
        </w:rPr>
        <w:t>.</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kein falsch </w:t>
      </w:r>
      <w:proofErr w:type="spellStart"/>
      <w:r>
        <w:rPr>
          <w:rStyle w:val="Fett"/>
          <w:rFonts w:eastAsiaTheme="majorEastAsia"/>
        </w:rPr>
        <w:t>zeugnuß</w:t>
      </w:r>
      <w:proofErr w:type="spellEnd"/>
      <w:r>
        <w:rPr>
          <w:rStyle w:val="Fett"/>
          <w:rFonts w:eastAsiaTheme="majorEastAsia"/>
        </w:rPr>
        <w:t xml:space="preserve"> reden wider deinen </w:t>
      </w:r>
      <w:proofErr w:type="spellStart"/>
      <w:r>
        <w:rPr>
          <w:rStyle w:val="Fett"/>
          <w:rFonts w:eastAsiaTheme="majorEastAsia"/>
        </w:rPr>
        <w:t>nechsten</w:t>
      </w:r>
      <w:proofErr w:type="spellEnd"/>
      <w:r>
        <w:rPr>
          <w:rStyle w:val="Fett"/>
          <w:rFonts w:eastAsiaTheme="majorEastAsia"/>
        </w:rPr>
        <w:t>.</w:t>
      </w:r>
      <w:r>
        <w:t xml:space="preserve"> </w:t>
      </w:r>
    </w:p>
    <w:p w14:paraId="6574276A" w14:textId="77777777" w:rsidR="00923C96" w:rsidRDefault="00923C96" w:rsidP="00923C96">
      <w:pPr>
        <w:pStyle w:val="StandardWeb"/>
      </w:pPr>
      <w:r>
        <w:rPr>
          <w:rStyle w:val="Hervorhebung"/>
          <w:rFonts w:eastAsiaTheme="majorEastAsia"/>
        </w:rPr>
        <w:t xml:space="preserve">Das </w:t>
      </w:r>
      <w:proofErr w:type="spellStart"/>
      <w:r>
        <w:rPr>
          <w:rStyle w:val="Hervorhebung"/>
          <w:rFonts w:eastAsiaTheme="majorEastAsia"/>
        </w:rPr>
        <w:t>Zehende</w:t>
      </w:r>
      <w:proofErr w:type="spellEnd"/>
      <w:r>
        <w:rPr>
          <w:rStyle w:val="Hervorhebung"/>
          <w:rFonts w:eastAsiaTheme="majorEastAsia"/>
        </w:rPr>
        <w:t>.</w:t>
      </w:r>
      <w:r>
        <w:br/>
      </w:r>
      <w:r>
        <w:rPr>
          <w:rStyle w:val="Fett"/>
          <w:rFonts w:eastAsiaTheme="majorEastAsia"/>
        </w:rPr>
        <w:t xml:space="preserve">Laß dich </w:t>
      </w:r>
      <w:proofErr w:type="spellStart"/>
      <w:r>
        <w:rPr>
          <w:rStyle w:val="Fett"/>
          <w:rFonts w:eastAsiaTheme="majorEastAsia"/>
        </w:rPr>
        <w:t>nit</w:t>
      </w:r>
      <w:proofErr w:type="spellEnd"/>
      <w:r>
        <w:rPr>
          <w:rStyle w:val="Fett"/>
          <w:rFonts w:eastAsiaTheme="majorEastAsia"/>
        </w:rPr>
        <w:t xml:space="preserve"> gelüsten deines </w:t>
      </w:r>
      <w:proofErr w:type="spellStart"/>
      <w:r>
        <w:rPr>
          <w:rStyle w:val="Fett"/>
          <w:rFonts w:eastAsiaTheme="majorEastAsia"/>
        </w:rPr>
        <w:t>nechsten</w:t>
      </w:r>
      <w:proofErr w:type="spellEnd"/>
      <w:r>
        <w:rPr>
          <w:rStyle w:val="Fett"/>
          <w:rFonts w:eastAsiaTheme="majorEastAsia"/>
        </w:rPr>
        <w:t xml:space="preserve"> </w:t>
      </w:r>
      <w:proofErr w:type="spellStart"/>
      <w:r>
        <w:rPr>
          <w:rStyle w:val="Fett"/>
          <w:rFonts w:eastAsiaTheme="majorEastAsia"/>
        </w:rPr>
        <w:t>Hauß</w:t>
      </w:r>
      <w:proofErr w:type="spellEnd"/>
      <w:r>
        <w:rPr>
          <w:rStyle w:val="Fett"/>
          <w:rFonts w:eastAsiaTheme="majorEastAsia"/>
        </w:rPr>
        <w:t xml:space="preserve"> / Laß dich </w:t>
      </w:r>
      <w:proofErr w:type="spellStart"/>
      <w:r>
        <w:rPr>
          <w:rStyle w:val="Fett"/>
          <w:rFonts w:eastAsiaTheme="majorEastAsia"/>
        </w:rPr>
        <w:t>nit</w:t>
      </w:r>
      <w:proofErr w:type="spellEnd"/>
      <w:r>
        <w:rPr>
          <w:rStyle w:val="Fett"/>
          <w:rFonts w:eastAsiaTheme="majorEastAsia"/>
        </w:rPr>
        <w:t xml:space="preserve"> gelüsten deines </w:t>
      </w:r>
      <w:proofErr w:type="spellStart"/>
      <w:r>
        <w:rPr>
          <w:rStyle w:val="Fett"/>
          <w:rFonts w:eastAsiaTheme="majorEastAsia"/>
        </w:rPr>
        <w:t>nechsten</w:t>
      </w:r>
      <w:proofErr w:type="spellEnd"/>
      <w:r>
        <w:rPr>
          <w:rStyle w:val="Fett"/>
          <w:rFonts w:eastAsiaTheme="majorEastAsia"/>
        </w:rPr>
        <w:t xml:space="preserve"> </w:t>
      </w:r>
      <w:proofErr w:type="spellStart"/>
      <w:r>
        <w:rPr>
          <w:rStyle w:val="Fett"/>
          <w:rFonts w:eastAsiaTheme="majorEastAsia"/>
        </w:rPr>
        <w:t>weibs</w:t>
      </w:r>
      <w:proofErr w:type="spellEnd"/>
      <w:r>
        <w:rPr>
          <w:rStyle w:val="Fett"/>
          <w:rFonts w:eastAsiaTheme="majorEastAsia"/>
        </w:rPr>
        <w:t xml:space="preserve"> / noch seines Knechts / noch seiner Magd / noch seines Ochsen / noch seines Esels / noch alles das dein </w:t>
      </w:r>
      <w:proofErr w:type="spellStart"/>
      <w:r>
        <w:rPr>
          <w:rStyle w:val="Fett"/>
          <w:rFonts w:eastAsiaTheme="majorEastAsia"/>
        </w:rPr>
        <w:t>Nechster</w:t>
      </w:r>
      <w:proofErr w:type="spellEnd"/>
      <w:r>
        <w:rPr>
          <w:rStyle w:val="Fett"/>
          <w:rFonts w:eastAsiaTheme="majorEastAsia"/>
        </w:rPr>
        <w:t xml:space="preserve"> hat.</w:t>
      </w:r>
      <w:r>
        <w:t xml:space="preserve"> </w:t>
      </w:r>
    </w:p>
    <w:p w14:paraId="34190385" w14:textId="77777777" w:rsidR="00923C96" w:rsidRDefault="00923C96" w:rsidP="00923C96">
      <w:pPr>
        <w:pStyle w:val="StandardWeb"/>
      </w:pPr>
      <w:r>
        <w:rPr>
          <w:rStyle w:val="Hervorhebung"/>
          <w:rFonts w:eastAsiaTheme="majorEastAsia"/>
        </w:rPr>
        <w:t>Frag.</w:t>
      </w:r>
      <w:r>
        <w:br/>
        <w:t xml:space="preserve">Wie werden diese Gebot geteilt? </w:t>
      </w:r>
    </w:p>
    <w:p w14:paraId="3EA8E261" w14:textId="77777777" w:rsidR="00923C96" w:rsidRDefault="00923C96" w:rsidP="00923C96">
      <w:pPr>
        <w:pStyle w:val="StandardWeb"/>
      </w:pPr>
      <w:r>
        <w:rPr>
          <w:rStyle w:val="Hervorhebung"/>
          <w:rFonts w:eastAsiaTheme="majorEastAsia"/>
        </w:rPr>
        <w:t>Antwort.</w:t>
      </w:r>
      <w:r>
        <w:br/>
        <w:t xml:space="preserve">In zwo Tafeln / deren die erste in vier </w:t>
      </w:r>
      <w:proofErr w:type="spellStart"/>
      <w:r>
        <w:t>gebotten</w:t>
      </w:r>
      <w:proofErr w:type="spellEnd"/>
      <w:r>
        <w:t xml:space="preserve"> lehret / wie wir uns gegen Gott sollen halten. Die ander in sechs </w:t>
      </w:r>
      <w:proofErr w:type="spellStart"/>
      <w:r>
        <w:t>gebotten</w:t>
      </w:r>
      <w:proofErr w:type="spellEnd"/>
      <w:r>
        <w:t xml:space="preserve"> / was wir unserm </w:t>
      </w:r>
      <w:proofErr w:type="spellStart"/>
      <w:r>
        <w:t>nechsten</w:t>
      </w:r>
      <w:proofErr w:type="spellEnd"/>
      <w:r>
        <w:t xml:space="preserve"> schuldig sein. </w:t>
      </w:r>
    </w:p>
    <w:p w14:paraId="70016DA4" w14:textId="77777777" w:rsidR="00923C96" w:rsidRDefault="00923C96" w:rsidP="00923C96">
      <w:pPr>
        <w:pStyle w:val="StandardWeb"/>
      </w:pPr>
      <w:r>
        <w:rPr>
          <w:rStyle w:val="Hervorhebung"/>
          <w:rFonts w:eastAsiaTheme="majorEastAsia"/>
        </w:rPr>
        <w:t>Frag.</w:t>
      </w:r>
      <w:r>
        <w:br/>
        <w:t xml:space="preserve">Was erfordert der HERR im ersten Gebot? </w:t>
      </w:r>
    </w:p>
    <w:p w14:paraId="01D81495" w14:textId="77777777" w:rsidR="00923C96" w:rsidRDefault="00923C96" w:rsidP="00923C96">
      <w:pPr>
        <w:pStyle w:val="StandardWeb"/>
      </w:pPr>
      <w:r>
        <w:rPr>
          <w:rStyle w:val="Hervorhebung"/>
          <w:rFonts w:eastAsiaTheme="majorEastAsia"/>
        </w:rPr>
        <w:t>Antwort.</w:t>
      </w:r>
      <w:r>
        <w:br/>
        <w:t xml:space="preserve">Daß ich bey </w:t>
      </w:r>
      <w:proofErr w:type="spellStart"/>
      <w:r>
        <w:t>verlierung</w:t>
      </w:r>
      <w:proofErr w:type="spellEnd"/>
      <w:r>
        <w:t xml:space="preserve"> meiner </w:t>
      </w:r>
      <w:proofErr w:type="spellStart"/>
      <w:r>
        <w:t>seelen</w:t>
      </w:r>
      <w:proofErr w:type="spellEnd"/>
      <w:r>
        <w:t xml:space="preserve"> heil und </w:t>
      </w:r>
      <w:proofErr w:type="spellStart"/>
      <w:r>
        <w:t>seligkeit</w:t>
      </w:r>
      <w:proofErr w:type="spellEnd"/>
      <w:r>
        <w:t xml:space="preserve"> alle </w:t>
      </w:r>
      <w:proofErr w:type="spellStart"/>
      <w:r>
        <w:t>abgoetterey</w:t>
      </w:r>
      <w:proofErr w:type="spellEnd"/>
      <w:r>
        <w:t xml:space="preserve"> / </w:t>
      </w:r>
      <w:proofErr w:type="spellStart"/>
      <w:r>
        <w:t>zauberey</w:t>
      </w:r>
      <w:proofErr w:type="spellEnd"/>
      <w:r>
        <w:t xml:space="preserve"> / </w:t>
      </w:r>
      <w:proofErr w:type="spellStart"/>
      <w:r>
        <w:t>aberglaubische</w:t>
      </w:r>
      <w:proofErr w:type="spellEnd"/>
      <w:r>
        <w:t xml:space="preserve"> </w:t>
      </w:r>
      <w:proofErr w:type="spellStart"/>
      <w:r>
        <w:t>segen</w:t>
      </w:r>
      <w:proofErr w:type="spellEnd"/>
      <w:r>
        <w:t xml:space="preserve"> / </w:t>
      </w:r>
      <w:proofErr w:type="spellStart"/>
      <w:r>
        <w:t>anruffung</w:t>
      </w:r>
      <w:proofErr w:type="spellEnd"/>
      <w:r>
        <w:t xml:space="preserve"> der Heiligen oder anderer Creaturen / meiden und fliehen </w:t>
      </w:r>
      <w:proofErr w:type="spellStart"/>
      <w:r>
        <w:t>sol</w:t>
      </w:r>
      <w:proofErr w:type="spellEnd"/>
      <w:r>
        <w:t xml:space="preserve"> / Und den einigen waren Gott recht erkennen / </w:t>
      </w:r>
      <w:proofErr w:type="spellStart"/>
      <w:r>
        <w:t>jm</w:t>
      </w:r>
      <w:proofErr w:type="spellEnd"/>
      <w:r>
        <w:t xml:space="preserve"> allein </w:t>
      </w:r>
      <w:proofErr w:type="spellStart"/>
      <w:r>
        <w:t>vertrawen</w:t>
      </w:r>
      <w:proofErr w:type="spellEnd"/>
      <w:r>
        <w:t xml:space="preserve"> / In aller </w:t>
      </w:r>
      <w:proofErr w:type="spellStart"/>
      <w:r>
        <w:t>demuth</w:t>
      </w:r>
      <w:proofErr w:type="spellEnd"/>
      <w:r>
        <w:t xml:space="preserve"> und </w:t>
      </w:r>
      <w:proofErr w:type="spellStart"/>
      <w:r>
        <w:t>gedult</w:t>
      </w:r>
      <w:proofErr w:type="spellEnd"/>
      <w:r>
        <w:t xml:space="preserve"> von </w:t>
      </w:r>
      <w:proofErr w:type="spellStart"/>
      <w:r>
        <w:t>jm</w:t>
      </w:r>
      <w:proofErr w:type="spellEnd"/>
      <w:r>
        <w:t xml:space="preserve"> allein alles guts gewarten / und </w:t>
      </w:r>
      <w:proofErr w:type="spellStart"/>
      <w:r>
        <w:t>jn</w:t>
      </w:r>
      <w:proofErr w:type="spellEnd"/>
      <w:r>
        <w:t xml:space="preserve"> von </w:t>
      </w:r>
      <w:proofErr w:type="spellStart"/>
      <w:r>
        <w:t>gantzem</w:t>
      </w:r>
      <w:proofErr w:type="spellEnd"/>
      <w:r>
        <w:t xml:space="preserve"> </w:t>
      </w:r>
      <w:proofErr w:type="spellStart"/>
      <w:r>
        <w:t>hertzen</w:t>
      </w:r>
      <w:proofErr w:type="spellEnd"/>
      <w:r>
        <w:t xml:space="preserve"> lieben / </w:t>
      </w:r>
      <w:proofErr w:type="spellStart"/>
      <w:r>
        <w:t>fuerchten</w:t>
      </w:r>
      <w:proofErr w:type="spellEnd"/>
      <w:r>
        <w:t xml:space="preserve"> und ehren. Also daß ich ehe alle </w:t>
      </w:r>
      <w:proofErr w:type="spellStart"/>
      <w:r>
        <w:t>creaturen</w:t>
      </w:r>
      <w:proofErr w:type="spellEnd"/>
      <w:r>
        <w:t xml:space="preserve"> </w:t>
      </w:r>
      <w:proofErr w:type="spellStart"/>
      <w:r>
        <w:t>ubergebe</w:t>
      </w:r>
      <w:proofErr w:type="spellEnd"/>
      <w:r>
        <w:t xml:space="preserve"> / denn in dem geringsten wider seinen willen thue. </w:t>
      </w:r>
    </w:p>
    <w:p w14:paraId="599A5019" w14:textId="77777777" w:rsidR="00923C96" w:rsidRDefault="00923C96" w:rsidP="00923C96">
      <w:pPr>
        <w:pStyle w:val="StandardWeb"/>
      </w:pPr>
      <w:r>
        <w:rPr>
          <w:rStyle w:val="Hervorhebung"/>
          <w:rFonts w:eastAsiaTheme="majorEastAsia"/>
        </w:rPr>
        <w:t>Frag.</w:t>
      </w:r>
      <w:r>
        <w:br/>
        <w:t xml:space="preserve">Was ist </w:t>
      </w:r>
      <w:proofErr w:type="spellStart"/>
      <w:r>
        <w:t>Abgoetterey</w:t>
      </w:r>
      <w:proofErr w:type="spellEnd"/>
      <w:r>
        <w:t xml:space="preserve">? </w:t>
      </w:r>
    </w:p>
    <w:p w14:paraId="0FFFC33A" w14:textId="77777777" w:rsidR="00923C96" w:rsidRDefault="00923C96" w:rsidP="00923C96">
      <w:pPr>
        <w:pStyle w:val="StandardWeb"/>
      </w:pPr>
      <w:r>
        <w:rPr>
          <w:rStyle w:val="Hervorhebung"/>
          <w:rFonts w:eastAsiaTheme="majorEastAsia"/>
        </w:rPr>
        <w:t>Antwort.</w:t>
      </w:r>
      <w:r>
        <w:br/>
        <w:t xml:space="preserve">An </w:t>
      </w:r>
      <w:proofErr w:type="spellStart"/>
      <w:r>
        <w:t>stat</w:t>
      </w:r>
      <w:proofErr w:type="spellEnd"/>
      <w:r>
        <w:t xml:space="preserve"> des einigen waren Gottes / der sich in seinem </w:t>
      </w:r>
      <w:proofErr w:type="spellStart"/>
      <w:r>
        <w:t>wort</w:t>
      </w:r>
      <w:proofErr w:type="spellEnd"/>
      <w:r>
        <w:t xml:space="preserve"> hat offenbaret / oder neben dem selbigen etwas anderst dichten oder habe / </w:t>
      </w:r>
      <w:proofErr w:type="spellStart"/>
      <w:r>
        <w:t>darauff</w:t>
      </w:r>
      <w:proofErr w:type="spellEnd"/>
      <w:r>
        <w:t xml:space="preserve"> der </w:t>
      </w:r>
      <w:proofErr w:type="spellStart"/>
      <w:r>
        <w:t>mensch</w:t>
      </w:r>
      <w:proofErr w:type="spellEnd"/>
      <w:r>
        <w:t xml:space="preserve"> sein </w:t>
      </w:r>
      <w:proofErr w:type="spellStart"/>
      <w:r>
        <w:t>vertrawen</w:t>
      </w:r>
      <w:proofErr w:type="spellEnd"/>
      <w:r>
        <w:t xml:space="preserve"> setzt. </w:t>
      </w:r>
    </w:p>
    <w:p w14:paraId="61F14104" w14:textId="77777777" w:rsidR="00923C96" w:rsidRDefault="00923C96" w:rsidP="00923C96">
      <w:pPr>
        <w:pStyle w:val="StandardWeb"/>
      </w:pPr>
      <w:r>
        <w:rPr>
          <w:rStyle w:val="Hervorhebung"/>
          <w:rFonts w:eastAsiaTheme="majorEastAsia"/>
        </w:rPr>
        <w:t>Frag.</w:t>
      </w:r>
      <w:r>
        <w:br/>
        <w:t xml:space="preserve">Was </w:t>
      </w:r>
      <w:proofErr w:type="spellStart"/>
      <w:r>
        <w:t>wil</w:t>
      </w:r>
      <w:proofErr w:type="spellEnd"/>
      <w:r>
        <w:t xml:space="preserve"> Gott im andern Gebot? </w:t>
      </w:r>
    </w:p>
    <w:p w14:paraId="7F581216" w14:textId="77777777" w:rsidR="00923C96" w:rsidRDefault="00923C96" w:rsidP="00923C96">
      <w:pPr>
        <w:pStyle w:val="StandardWeb"/>
      </w:pPr>
      <w:r>
        <w:rPr>
          <w:rStyle w:val="Hervorhebung"/>
          <w:rFonts w:eastAsiaTheme="majorEastAsia"/>
        </w:rPr>
        <w:t>Antwort.</w:t>
      </w:r>
      <w:r>
        <w:br/>
        <w:t xml:space="preserve">Daß wir Gott in keinen weg verbilden / noch </w:t>
      </w:r>
      <w:proofErr w:type="spellStart"/>
      <w:r>
        <w:t>auff</w:t>
      </w:r>
      <w:proofErr w:type="spellEnd"/>
      <w:r>
        <w:t xml:space="preserve"> </w:t>
      </w:r>
      <w:proofErr w:type="spellStart"/>
      <w:r>
        <w:t>jrgend</w:t>
      </w:r>
      <w:proofErr w:type="spellEnd"/>
      <w:r>
        <w:t xml:space="preserve"> eine andere weise / denn er in seinem </w:t>
      </w:r>
      <w:proofErr w:type="spellStart"/>
      <w:r>
        <w:t>wort</w:t>
      </w:r>
      <w:proofErr w:type="spellEnd"/>
      <w:r>
        <w:t xml:space="preserve"> befohlen hat / verehren sollen. </w:t>
      </w:r>
    </w:p>
    <w:p w14:paraId="70BADBD0" w14:textId="77777777" w:rsidR="00923C96" w:rsidRDefault="00923C96" w:rsidP="00923C96">
      <w:pPr>
        <w:pStyle w:val="StandardWeb"/>
      </w:pPr>
      <w:r>
        <w:rPr>
          <w:rStyle w:val="Hervorhebung"/>
          <w:rFonts w:eastAsiaTheme="majorEastAsia"/>
        </w:rPr>
        <w:t>Frag.</w:t>
      </w:r>
      <w:r>
        <w:br/>
        <w:t xml:space="preserve">Sol man denn gar kein </w:t>
      </w:r>
      <w:proofErr w:type="spellStart"/>
      <w:r>
        <w:t>bildnuß</w:t>
      </w:r>
      <w:proofErr w:type="spellEnd"/>
      <w:r>
        <w:t xml:space="preserve"> machen? </w:t>
      </w:r>
    </w:p>
    <w:p w14:paraId="4B8FA449" w14:textId="77777777" w:rsidR="00923C96" w:rsidRDefault="00923C96" w:rsidP="00923C96">
      <w:pPr>
        <w:pStyle w:val="StandardWeb"/>
      </w:pPr>
      <w:r>
        <w:rPr>
          <w:rStyle w:val="Hervorhebung"/>
          <w:rFonts w:eastAsiaTheme="majorEastAsia"/>
        </w:rPr>
        <w:t>Antwort.</w:t>
      </w:r>
      <w:r>
        <w:br/>
        <w:t xml:space="preserve">Gott </w:t>
      </w:r>
      <w:proofErr w:type="spellStart"/>
      <w:r>
        <w:t>kan</w:t>
      </w:r>
      <w:proofErr w:type="spellEnd"/>
      <w:r>
        <w:t xml:space="preserve"> und </w:t>
      </w:r>
      <w:proofErr w:type="spellStart"/>
      <w:r>
        <w:t>sol</w:t>
      </w:r>
      <w:proofErr w:type="spellEnd"/>
      <w:r>
        <w:t xml:space="preserve"> keines </w:t>
      </w:r>
      <w:proofErr w:type="spellStart"/>
      <w:r>
        <w:t>wegs</w:t>
      </w:r>
      <w:proofErr w:type="spellEnd"/>
      <w:r>
        <w:t xml:space="preserve"> abgebildet werden: die Creaturen aber / ob sie schon </w:t>
      </w:r>
      <w:proofErr w:type="spellStart"/>
      <w:r>
        <w:t>moegen</w:t>
      </w:r>
      <w:proofErr w:type="spellEnd"/>
      <w:r>
        <w:t xml:space="preserve"> abgebildet werden: so </w:t>
      </w:r>
      <w:proofErr w:type="spellStart"/>
      <w:r>
        <w:t>verbeut</w:t>
      </w:r>
      <w:proofErr w:type="spellEnd"/>
      <w:r>
        <w:t xml:space="preserve"> doch Gott derselbigen </w:t>
      </w:r>
      <w:proofErr w:type="spellStart"/>
      <w:r>
        <w:t>bildnuß</w:t>
      </w:r>
      <w:proofErr w:type="spellEnd"/>
      <w:r>
        <w:t xml:space="preserve"> zu machen und zu haben / daß man sie verehre oder </w:t>
      </w:r>
      <w:proofErr w:type="spellStart"/>
      <w:r>
        <w:t>jm</w:t>
      </w:r>
      <w:proofErr w:type="spellEnd"/>
      <w:r>
        <w:t xml:space="preserve"> damit diene. </w:t>
      </w:r>
    </w:p>
    <w:p w14:paraId="609E69BF" w14:textId="77777777" w:rsidR="00923C96" w:rsidRDefault="00923C96" w:rsidP="00923C96">
      <w:pPr>
        <w:pStyle w:val="StandardWeb"/>
      </w:pPr>
      <w:r>
        <w:rPr>
          <w:rStyle w:val="Hervorhebung"/>
          <w:rFonts w:eastAsiaTheme="majorEastAsia"/>
        </w:rPr>
        <w:t>Frag.</w:t>
      </w:r>
      <w:r>
        <w:br/>
      </w:r>
      <w:proofErr w:type="spellStart"/>
      <w:r>
        <w:t>Moegen</w:t>
      </w:r>
      <w:proofErr w:type="spellEnd"/>
      <w:r>
        <w:t xml:space="preserve"> aber nicht die </w:t>
      </w:r>
      <w:proofErr w:type="spellStart"/>
      <w:r>
        <w:t>bilder</w:t>
      </w:r>
      <w:proofErr w:type="spellEnd"/>
      <w:r>
        <w:t xml:space="preserve"> als der Leyen </w:t>
      </w:r>
      <w:proofErr w:type="spellStart"/>
      <w:r>
        <w:t>bücher</w:t>
      </w:r>
      <w:proofErr w:type="spellEnd"/>
      <w:r>
        <w:t xml:space="preserve"> / in den Kirchen geduldet werden? </w:t>
      </w:r>
    </w:p>
    <w:p w14:paraId="384BAD70" w14:textId="77777777" w:rsidR="00923C96" w:rsidRDefault="00923C96" w:rsidP="00923C96">
      <w:pPr>
        <w:pStyle w:val="StandardWeb"/>
      </w:pPr>
      <w:r>
        <w:rPr>
          <w:rStyle w:val="Hervorhebung"/>
          <w:rFonts w:eastAsiaTheme="majorEastAsia"/>
        </w:rPr>
        <w:t>Antwort.</w:t>
      </w:r>
      <w:r>
        <w:br/>
        <w:t xml:space="preserve">Nein: Denn wir </w:t>
      </w:r>
      <w:proofErr w:type="spellStart"/>
      <w:r>
        <w:t>nit</w:t>
      </w:r>
      <w:proofErr w:type="spellEnd"/>
      <w:r>
        <w:t xml:space="preserve"> sollen weiser sein denn Gott / welcher seine Christenheit </w:t>
      </w:r>
      <w:proofErr w:type="spellStart"/>
      <w:r>
        <w:t>nit</w:t>
      </w:r>
      <w:proofErr w:type="spellEnd"/>
      <w:r>
        <w:t xml:space="preserve"> durch stumme </w:t>
      </w:r>
      <w:proofErr w:type="spellStart"/>
      <w:r>
        <w:t>goetzen</w:t>
      </w:r>
      <w:proofErr w:type="spellEnd"/>
      <w:r>
        <w:t xml:space="preserve"> / sonder durch die lebendige predig seines </w:t>
      </w:r>
      <w:proofErr w:type="spellStart"/>
      <w:r>
        <w:t>worts</w:t>
      </w:r>
      <w:proofErr w:type="spellEnd"/>
      <w:r>
        <w:t xml:space="preserve"> / </w:t>
      </w:r>
      <w:proofErr w:type="spellStart"/>
      <w:r>
        <w:t>wil</w:t>
      </w:r>
      <w:proofErr w:type="spellEnd"/>
      <w:r>
        <w:t xml:space="preserve"> </w:t>
      </w:r>
      <w:proofErr w:type="spellStart"/>
      <w:r>
        <w:t>underwiesen</w:t>
      </w:r>
      <w:proofErr w:type="spellEnd"/>
      <w:r>
        <w:t xml:space="preserve"> haben. </w:t>
      </w:r>
    </w:p>
    <w:p w14:paraId="4A496E7D" w14:textId="77777777" w:rsidR="00923C96" w:rsidRDefault="00923C96" w:rsidP="00923C96">
      <w:pPr>
        <w:pStyle w:val="StandardWeb"/>
      </w:pPr>
      <w:r>
        <w:rPr>
          <w:rStyle w:val="Hervorhebung"/>
          <w:rFonts w:eastAsiaTheme="majorEastAsia"/>
        </w:rPr>
        <w:t>Frag.</w:t>
      </w:r>
      <w:r>
        <w:br/>
        <w:t xml:space="preserve">Was </w:t>
      </w:r>
      <w:proofErr w:type="spellStart"/>
      <w:r>
        <w:t>wil</w:t>
      </w:r>
      <w:proofErr w:type="spellEnd"/>
      <w:r>
        <w:t xml:space="preserve"> das dritt Gebot? </w:t>
      </w:r>
    </w:p>
    <w:p w14:paraId="7E209237" w14:textId="77777777" w:rsidR="00923C96" w:rsidRDefault="00923C96" w:rsidP="00923C96">
      <w:pPr>
        <w:pStyle w:val="StandardWeb"/>
      </w:pPr>
      <w:r>
        <w:rPr>
          <w:rStyle w:val="Hervorhebung"/>
          <w:rFonts w:eastAsiaTheme="majorEastAsia"/>
        </w:rPr>
        <w:t>Antwort.</w:t>
      </w:r>
      <w:r>
        <w:br/>
        <w:t xml:space="preserve">Daß wir nicht allein mit fluchen / oder mit falschem </w:t>
      </w:r>
      <w:proofErr w:type="spellStart"/>
      <w:r>
        <w:t>ayde</w:t>
      </w:r>
      <w:proofErr w:type="spellEnd"/>
      <w:r>
        <w:t xml:space="preserve">: sonder auch mit </w:t>
      </w:r>
      <w:proofErr w:type="spellStart"/>
      <w:r>
        <w:t>unnoetigem</w:t>
      </w:r>
      <w:proofErr w:type="spellEnd"/>
      <w:r>
        <w:t xml:space="preserve"> schweren / den Namen Gottes nicht </w:t>
      </w:r>
      <w:proofErr w:type="spellStart"/>
      <w:r>
        <w:t>lestern</w:t>
      </w:r>
      <w:proofErr w:type="spellEnd"/>
      <w:r>
        <w:t xml:space="preserve"> oder mißbrauchen / noch uns mit unserm stilschweigen und zusehen solcher schrecklichen </w:t>
      </w:r>
      <w:proofErr w:type="spellStart"/>
      <w:r>
        <w:t>suenden</w:t>
      </w:r>
      <w:proofErr w:type="spellEnd"/>
      <w:r>
        <w:t xml:space="preserve"> </w:t>
      </w:r>
      <w:proofErr w:type="spellStart"/>
      <w:r>
        <w:t>theilhafftig</w:t>
      </w:r>
      <w:proofErr w:type="spellEnd"/>
      <w:r>
        <w:t xml:space="preserve"> machen / Und in summa / daß wir den heiligen Namen Gottes anderst nicht / denn mit </w:t>
      </w:r>
      <w:proofErr w:type="spellStart"/>
      <w:r>
        <w:t>forcht</w:t>
      </w:r>
      <w:proofErr w:type="spellEnd"/>
      <w:r>
        <w:t xml:space="preserve"> und </w:t>
      </w:r>
      <w:proofErr w:type="spellStart"/>
      <w:r>
        <w:t>ehrerbietung</w:t>
      </w:r>
      <w:proofErr w:type="spellEnd"/>
      <w:r>
        <w:t xml:space="preserve"> gebrauchen / </w:t>
      </w:r>
      <w:proofErr w:type="spellStart"/>
      <w:r>
        <w:t>auff</w:t>
      </w:r>
      <w:proofErr w:type="spellEnd"/>
      <w:r>
        <w:t xml:space="preserve"> daß er von uns recht </w:t>
      </w:r>
      <w:proofErr w:type="spellStart"/>
      <w:r>
        <w:t>bekent</w:t>
      </w:r>
      <w:proofErr w:type="spellEnd"/>
      <w:r>
        <w:t xml:space="preserve"> / </w:t>
      </w:r>
      <w:proofErr w:type="spellStart"/>
      <w:r>
        <w:t>angeruffen</w:t>
      </w:r>
      <w:proofErr w:type="spellEnd"/>
      <w:r>
        <w:t xml:space="preserve"> / und in all unsern worten und </w:t>
      </w:r>
      <w:proofErr w:type="spellStart"/>
      <w:r>
        <w:t>wercken</w:t>
      </w:r>
      <w:proofErr w:type="spellEnd"/>
      <w:r>
        <w:t xml:space="preserve"> gepriesen werde. </w:t>
      </w:r>
    </w:p>
    <w:p w14:paraId="42963BE5" w14:textId="77777777" w:rsidR="00923C96" w:rsidRDefault="00923C96" w:rsidP="00923C96">
      <w:pPr>
        <w:pStyle w:val="StandardWeb"/>
      </w:pPr>
      <w:r>
        <w:rPr>
          <w:rStyle w:val="Hervorhebung"/>
          <w:rFonts w:eastAsiaTheme="majorEastAsia"/>
        </w:rPr>
        <w:t>Frag.</w:t>
      </w:r>
      <w:r>
        <w:br/>
        <w:t xml:space="preserve">Ist denn mit schweren und fluchen Gottes Namen </w:t>
      </w:r>
      <w:proofErr w:type="spellStart"/>
      <w:r>
        <w:t>lestern</w:t>
      </w:r>
      <w:proofErr w:type="spellEnd"/>
      <w:r>
        <w:t xml:space="preserve"> / so eine schwere </w:t>
      </w:r>
      <w:proofErr w:type="spellStart"/>
      <w:r>
        <w:t>suend</w:t>
      </w:r>
      <w:proofErr w:type="spellEnd"/>
      <w:r>
        <w:t xml:space="preserve"> / daß Gott auch </w:t>
      </w:r>
      <w:proofErr w:type="spellStart"/>
      <w:r>
        <w:t>uber</w:t>
      </w:r>
      <w:proofErr w:type="spellEnd"/>
      <w:r>
        <w:t xml:space="preserve"> die zürnet / die / soviel an </w:t>
      </w:r>
      <w:proofErr w:type="spellStart"/>
      <w:r>
        <w:t>jnen</w:t>
      </w:r>
      <w:proofErr w:type="spellEnd"/>
      <w:r>
        <w:t xml:space="preserve"> ist / dieselbe nicht </w:t>
      </w:r>
      <w:proofErr w:type="spellStart"/>
      <w:r>
        <w:t>helffen</w:t>
      </w:r>
      <w:proofErr w:type="spellEnd"/>
      <w:r>
        <w:t xml:space="preserve"> wehren und verbieten? </w:t>
      </w:r>
    </w:p>
    <w:p w14:paraId="18849A08" w14:textId="77777777" w:rsidR="00923C96" w:rsidRDefault="00923C96" w:rsidP="00923C96">
      <w:pPr>
        <w:pStyle w:val="StandardWeb"/>
      </w:pPr>
      <w:r>
        <w:rPr>
          <w:rStyle w:val="Hervorhebung"/>
          <w:rFonts w:eastAsiaTheme="majorEastAsia"/>
        </w:rPr>
        <w:t>Antwort.</w:t>
      </w:r>
      <w:r>
        <w:br/>
        <w:t xml:space="preserve">Ja </w:t>
      </w:r>
      <w:proofErr w:type="spellStart"/>
      <w:r>
        <w:t>freylich</w:t>
      </w:r>
      <w:proofErr w:type="spellEnd"/>
      <w:r>
        <w:t xml:space="preserve"> / Denn keine </w:t>
      </w:r>
      <w:proofErr w:type="spellStart"/>
      <w:r>
        <w:t>suende</w:t>
      </w:r>
      <w:proofErr w:type="spellEnd"/>
      <w:r>
        <w:t xml:space="preserve"> </w:t>
      </w:r>
      <w:proofErr w:type="spellStart"/>
      <w:r>
        <w:t>groesser</w:t>
      </w:r>
      <w:proofErr w:type="spellEnd"/>
      <w:r>
        <w:t xml:space="preserve"> ist / noch Gott </w:t>
      </w:r>
      <w:proofErr w:type="spellStart"/>
      <w:r>
        <w:t>hefftiger</w:t>
      </w:r>
      <w:proofErr w:type="spellEnd"/>
      <w:r>
        <w:t xml:space="preserve"> erzürnet / denn </w:t>
      </w:r>
      <w:proofErr w:type="spellStart"/>
      <w:r>
        <w:t>lesterung</w:t>
      </w:r>
      <w:proofErr w:type="spellEnd"/>
      <w:r>
        <w:t xml:space="preserve"> seines Namens. </w:t>
      </w:r>
      <w:proofErr w:type="spellStart"/>
      <w:r>
        <w:t>Darumb</w:t>
      </w:r>
      <w:proofErr w:type="spellEnd"/>
      <w:r>
        <w:t xml:space="preserve"> er sie auch mit dem todt zu straffen befohlen hat. </w:t>
      </w:r>
    </w:p>
    <w:p w14:paraId="3215F694" w14:textId="77777777" w:rsidR="00923C96" w:rsidRDefault="00923C96" w:rsidP="00923C96">
      <w:pPr>
        <w:pStyle w:val="StandardWeb"/>
      </w:pPr>
      <w:r>
        <w:rPr>
          <w:rStyle w:val="Hervorhebung"/>
          <w:rFonts w:eastAsiaTheme="majorEastAsia"/>
        </w:rPr>
        <w:t>Frag.</w:t>
      </w:r>
      <w:r>
        <w:br/>
        <w:t xml:space="preserve">Mag man aber auch Gottselig bey dem Namen Gottes einen </w:t>
      </w:r>
      <w:proofErr w:type="spellStart"/>
      <w:r>
        <w:t>Ayd</w:t>
      </w:r>
      <w:proofErr w:type="spellEnd"/>
      <w:r>
        <w:t xml:space="preserve"> schweren? </w:t>
      </w:r>
    </w:p>
    <w:p w14:paraId="0FA16529" w14:textId="77777777" w:rsidR="00923C96" w:rsidRDefault="00923C96" w:rsidP="00923C96">
      <w:pPr>
        <w:pStyle w:val="StandardWeb"/>
      </w:pPr>
      <w:r>
        <w:rPr>
          <w:rStyle w:val="Hervorhebung"/>
          <w:rFonts w:eastAsiaTheme="majorEastAsia"/>
        </w:rPr>
        <w:t>Antwort.</w:t>
      </w:r>
      <w:r>
        <w:br/>
        <w:t xml:space="preserve">Ja: Wenn es die </w:t>
      </w:r>
      <w:proofErr w:type="spellStart"/>
      <w:r>
        <w:t>Oberkeit</w:t>
      </w:r>
      <w:proofErr w:type="spellEnd"/>
      <w:r>
        <w:t xml:space="preserve"> von </w:t>
      </w:r>
      <w:proofErr w:type="spellStart"/>
      <w:r>
        <w:t>jhren</w:t>
      </w:r>
      <w:proofErr w:type="spellEnd"/>
      <w:r>
        <w:t xml:space="preserve"> </w:t>
      </w:r>
      <w:proofErr w:type="spellStart"/>
      <w:r>
        <w:t>underthanen</w:t>
      </w:r>
      <w:proofErr w:type="spellEnd"/>
      <w:r>
        <w:t xml:space="preserve"> / oder sonst die noth erfordert / </w:t>
      </w:r>
      <w:proofErr w:type="spellStart"/>
      <w:r>
        <w:t>trewe</w:t>
      </w:r>
      <w:proofErr w:type="spellEnd"/>
      <w:r>
        <w:t xml:space="preserve"> und </w:t>
      </w:r>
      <w:proofErr w:type="spellStart"/>
      <w:r>
        <w:t>warheit</w:t>
      </w:r>
      <w:proofErr w:type="spellEnd"/>
      <w:r>
        <w:t xml:space="preserve"> zu Gottes ehre und des </w:t>
      </w:r>
      <w:proofErr w:type="spellStart"/>
      <w:r>
        <w:t>nechsten</w:t>
      </w:r>
      <w:proofErr w:type="spellEnd"/>
      <w:r>
        <w:t xml:space="preserve"> heil </w:t>
      </w:r>
      <w:proofErr w:type="spellStart"/>
      <w:r>
        <w:t>dardurch</w:t>
      </w:r>
      <w:proofErr w:type="spellEnd"/>
      <w:r>
        <w:t xml:space="preserve"> </w:t>
      </w:r>
      <w:proofErr w:type="spellStart"/>
      <w:r>
        <w:t>zuerhalten</w:t>
      </w:r>
      <w:proofErr w:type="spellEnd"/>
      <w:r>
        <w:t xml:space="preserve"> und zu </w:t>
      </w:r>
      <w:proofErr w:type="spellStart"/>
      <w:r>
        <w:t>fuerdern</w:t>
      </w:r>
      <w:proofErr w:type="spellEnd"/>
      <w:r>
        <w:t xml:space="preserve">. Denn solches </w:t>
      </w:r>
      <w:proofErr w:type="spellStart"/>
      <w:r>
        <w:t>aydschweren</w:t>
      </w:r>
      <w:proofErr w:type="spellEnd"/>
      <w:r>
        <w:t xml:space="preserve"> ist in Gottes </w:t>
      </w:r>
      <w:proofErr w:type="spellStart"/>
      <w:r>
        <w:t>wort</w:t>
      </w:r>
      <w:proofErr w:type="spellEnd"/>
      <w:r>
        <w:t xml:space="preserve"> gegründet / und derhalben von den Heiligen im alten und </w:t>
      </w:r>
      <w:proofErr w:type="spellStart"/>
      <w:r>
        <w:t>newen</w:t>
      </w:r>
      <w:proofErr w:type="spellEnd"/>
      <w:r>
        <w:t xml:space="preserve"> Testament recht gebrauchet worden. </w:t>
      </w:r>
    </w:p>
    <w:p w14:paraId="3DB27DC2" w14:textId="77777777" w:rsidR="00923C96" w:rsidRDefault="00923C96" w:rsidP="00923C96">
      <w:pPr>
        <w:pStyle w:val="StandardWeb"/>
      </w:pPr>
      <w:r>
        <w:rPr>
          <w:rStyle w:val="Hervorhebung"/>
          <w:rFonts w:eastAsiaTheme="majorEastAsia"/>
        </w:rPr>
        <w:t>Frag.</w:t>
      </w:r>
      <w:r>
        <w:br/>
        <w:t xml:space="preserve">Mag man auch bey den Heiligen oder andern Creaturen </w:t>
      </w:r>
      <w:proofErr w:type="spellStart"/>
      <w:r>
        <w:t>ayd</w:t>
      </w:r>
      <w:proofErr w:type="spellEnd"/>
      <w:r>
        <w:t xml:space="preserve"> schweren? </w:t>
      </w:r>
    </w:p>
    <w:p w14:paraId="038F473C" w14:textId="77777777" w:rsidR="00923C96" w:rsidRDefault="00923C96" w:rsidP="00923C96">
      <w:pPr>
        <w:pStyle w:val="StandardWeb"/>
      </w:pPr>
      <w:r>
        <w:rPr>
          <w:rStyle w:val="Hervorhebung"/>
          <w:rFonts w:eastAsiaTheme="majorEastAsia"/>
        </w:rPr>
        <w:t>Antwort.</w:t>
      </w:r>
      <w:r>
        <w:br/>
        <w:t xml:space="preserve">Nein: Denn ein </w:t>
      </w:r>
      <w:proofErr w:type="spellStart"/>
      <w:r>
        <w:t>rechtmessiger</w:t>
      </w:r>
      <w:proofErr w:type="spellEnd"/>
      <w:r>
        <w:t xml:space="preserve"> </w:t>
      </w:r>
      <w:proofErr w:type="spellStart"/>
      <w:r>
        <w:t>ayd</w:t>
      </w:r>
      <w:proofErr w:type="spellEnd"/>
      <w:r>
        <w:t xml:space="preserve"> ist ein </w:t>
      </w:r>
      <w:proofErr w:type="spellStart"/>
      <w:r>
        <w:t>anruffung</w:t>
      </w:r>
      <w:proofErr w:type="spellEnd"/>
      <w:r>
        <w:t xml:space="preserve"> Gottes / daß er als der einig </w:t>
      </w:r>
      <w:proofErr w:type="spellStart"/>
      <w:r>
        <w:t>hertzkündiger</w:t>
      </w:r>
      <w:proofErr w:type="spellEnd"/>
      <w:r>
        <w:t xml:space="preserve"> / der </w:t>
      </w:r>
      <w:proofErr w:type="spellStart"/>
      <w:r>
        <w:t>warheit</w:t>
      </w:r>
      <w:proofErr w:type="spellEnd"/>
      <w:r>
        <w:t xml:space="preserve"> </w:t>
      </w:r>
      <w:proofErr w:type="spellStart"/>
      <w:r>
        <w:t>zeugnuß</w:t>
      </w:r>
      <w:proofErr w:type="spellEnd"/>
      <w:r>
        <w:t xml:space="preserve"> </w:t>
      </w:r>
      <w:proofErr w:type="spellStart"/>
      <w:r>
        <w:t>woelle</w:t>
      </w:r>
      <w:proofErr w:type="spellEnd"/>
      <w:r>
        <w:t xml:space="preserve"> geben / und mich straffen / so ich falsch schwere / welche ehre denn keiner </w:t>
      </w:r>
      <w:proofErr w:type="spellStart"/>
      <w:r>
        <w:t>creaturen</w:t>
      </w:r>
      <w:proofErr w:type="spellEnd"/>
      <w:r>
        <w:t xml:space="preserve"> </w:t>
      </w:r>
      <w:proofErr w:type="spellStart"/>
      <w:r>
        <w:t>gebüret</w:t>
      </w:r>
      <w:proofErr w:type="spellEnd"/>
      <w:r>
        <w:t xml:space="preserve">. </w:t>
      </w:r>
    </w:p>
    <w:p w14:paraId="2AAC6E6A" w14:textId="77777777" w:rsidR="00923C96" w:rsidRDefault="00923C96" w:rsidP="00923C96">
      <w:pPr>
        <w:pStyle w:val="StandardWeb"/>
      </w:pPr>
      <w:r>
        <w:rPr>
          <w:rStyle w:val="Hervorhebung"/>
          <w:rFonts w:eastAsiaTheme="majorEastAsia"/>
        </w:rPr>
        <w:t>Frag.</w:t>
      </w:r>
      <w:r>
        <w:br/>
        <w:t xml:space="preserve">Was will Gott im </w:t>
      </w:r>
      <w:proofErr w:type="spellStart"/>
      <w:r>
        <w:t>vierdten</w:t>
      </w:r>
      <w:proofErr w:type="spellEnd"/>
      <w:r>
        <w:t xml:space="preserve"> Gebot? </w:t>
      </w:r>
    </w:p>
    <w:p w14:paraId="34149307" w14:textId="77777777" w:rsidR="00923C96" w:rsidRDefault="00923C96" w:rsidP="00923C96">
      <w:pPr>
        <w:pStyle w:val="StandardWeb"/>
      </w:pPr>
      <w:r>
        <w:rPr>
          <w:rStyle w:val="Hervorhebung"/>
          <w:rFonts w:eastAsiaTheme="majorEastAsia"/>
        </w:rPr>
        <w:t>Antwort.</w:t>
      </w:r>
      <w:r>
        <w:br/>
        <w:t xml:space="preserve">Gott </w:t>
      </w:r>
      <w:proofErr w:type="spellStart"/>
      <w:r>
        <w:t>wil</w:t>
      </w:r>
      <w:proofErr w:type="spellEnd"/>
      <w:r>
        <w:t xml:space="preserve"> erstlich / daß das </w:t>
      </w:r>
      <w:proofErr w:type="spellStart"/>
      <w:r>
        <w:t>Predigampt</w:t>
      </w:r>
      <w:proofErr w:type="spellEnd"/>
      <w:r>
        <w:t xml:space="preserve"> und schulen erhalten werden / und ich sonderlich am </w:t>
      </w:r>
      <w:proofErr w:type="spellStart"/>
      <w:r>
        <w:t>feiertag</w:t>
      </w:r>
      <w:proofErr w:type="spellEnd"/>
      <w:r>
        <w:t xml:space="preserve"> zu der gemeine Gottes </w:t>
      </w:r>
      <w:proofErr w:type="spellStart"/>
      <w:r>
        <w:t>vleissig</w:t>
      </w:r>
      <w:proofErr w:type="spellEnd"/>
      <w:r>
        <w:t xml:space="preserve"> komme / </w:t>
      </w:r>
      <w:proofErr w:type="spellStart"/>
      <w:r>
        <w:t>daz</w:t>
      </w:r>
      <w:proofErr w:type="spellEnd"/>
      <w:r>
        <w:t xml:space="preserve"> </w:t>
      </w:r>
      <w:proofErr w:type="spellStart"/>
      <w:r>
        <w:t>wort</w:t>
      </w:r>
      <w:proofErr w:type="spellEnd"/>
      <w:r>
        <w:t xml:space="preserve"> Gottes zu lernen / die heiligen Sacrament zu gebrauchen / den HERRN </w:t>
      </w:r>
      <w:proofErr w:type="spellStart"/>
      <w:r>
        <w:t>offentlich</w:t>
      </w:r>
      <w:proofErr w:type="spellEnd"/>
      <w:r>
        <w:t xml:space="preserve"> </w:t>
      </w:r>
      <w:proofErr w:type="spellStart"/>
      <w:r>
        <w:t>anzuruffen</w:t>
      </w:r>
      <w:proofErr w:type="spellEnd"/>
      <w:r>
        <w:t xml:space="preserve"> / und das Christlich </w:t>
      </w:r>
      <w:proofErr w:type="spellStart"/>
      <w:r>
        <w:t>almoß</w:t>
      </w:r>
      <w:proofErr w:type="spellEnd"/>
      <w:r>
        <w:t xml:space="preserve"> zugeben. Zum andern / daß ich alle tage meines </w:t>
      </w:r>
      <w:proofErr w:type="spellStart"/>
      <w:r>
        <w:t>lebens</w:t>
      </w:r>
      <w:proofErr w:type="spellEnd"/>
      <w:r>
        <w:t xml:space="preserve"> von meinen </w:t>
      </w:r>
      <w:proofErr w:type="spellStart"/>
      <w:r>
        <w:t>boesen</w:t>
      </w:r>
      <w:proofErr w:type="spellEnd"/>
      <w:r>
        <w:t xml:space="preserve"> </w:t>
      </w:r>
      <w:proofErr w:type="spellStart"/>
      <w:r>
        <w:t>wercken</w:t>
      </w:r>
      <w:proofErr w:type="spellEnd"/>
      <w:r>
        <w:t xml:space="preserve"> </w:t>
      </w:r>
      <w:proofErr w:type="spellStart"/>
      <w:r>
        <w:t>feyere</w:t>
      </w:r>
      <w:proofErr w:type="spellEnd"/>
      <w:r>
        <w:t xml:space="preserve"> / den HERRN durch seinen Geist in mir </w:t>
      </w:r>
      <w:proofErr w:type="spellStart"/>
      <w:r>
        <w:t>würcken</w:t>
      </w:r>
      <w:proofErr w:type="spellEnd"/>
      <w:r>
        <w:t xml:space="preserve"> lasse / und also den ewigen Sabbath in diesem leben anfange. </w:t>
      </w:r>
    </w:p>
    <w:p w14:paraId="14594811" w14:textId="77777777" w:rsidR="00923C96" w:rsidRDefault="00923C96" w:rsidP="00923C96">
      <w:pPr>
        <w:pStyle w:val="StandardWeb"/>
      </w:pPr>
      <w:r>
        <w:rPr>
          <w:rStyle w:val="Hervorhebung"/>
          <w:rFonts w:eastAsiaTheme="majorEastAsia"/>
        </w:rPr>
        <w:t>Frag.</w:t>
      </w:r>
      <w:r>
        <w:br/>
        <w:t xml:space="preserve">Was </w:t>
      </w:r>
      <w:proofErr w:type="spellStart"/>
      <w:r>
        <w:t>wil</w:t>
      </w:r>
      <w:proofErr w:type="spellEnd"/>
      <w:r>
        <w:t xml:space="preserve"> Gott im </w:t>
      </w:r>
      <w:proofErr w:type="spellStart"/>
      <w:r>
        <w:t>fuenfften</w:t>
      </w:r>
      <w:proofErr w:type="spellEnd"/>
      <w:r>
        <w:t xml:space="preserve"> Gebot? </w:t>
      </w:r>
    </w:p>
    <w:p w14:paraId="402E6375" w14:textId="77777777" w:rsidR="00923C96" w:rsidRDefault="00923C96" w:rsidP="00923C96">
      <w:pPr>
        <w:pStyle w:val="StandardWeb"/>
      </w:pPr>
      <w:r>
        <w:rPr>
          <w:rStyle w:val="Hervorhebung"/>
          <w:rFonts w:eastAsiaTheme="majorEastAsia"/>
        </w:rPr>
        <w:t>Antwort.</w:t>
      </w:r>
      <w:r>
        <w:br/>
        <w:t xml:space="preserve">Daß ich meinem Vater und Mutter / und allen die mir </w:t>
      </w:r>
      <w:proofErr w:type="spellStart"/>
      <w:r>
        <w:t>fuergesetzt</w:t>
      </w:r>
      <w:proofErr w:type="spellEnd"/>
      <w:r>
        <w:t xml:space="preserve"> sein / alle ehre / liebe und </w:t>
      </w:r>
      <w:proofErr w:type="spellStart"/>
      <w:r>
        <w:t>trewe</w:t>
      </w:r>
      <w:proofErr w:type="spellEnd"/>
      <w:r>
        <w:t xml:space="preserve"> beweisen / und mich aller guten lehr und straff / mit </w:t>
      </w:r>
      <w:proofErr w:type="spellStart"/>
      <w:r>
        <w:t>gebürlichem</w:t>
      </w:r>
      <w:proofErr w:type="spellEnd"/>
      <w:r>
        <w:t xml:space="preserve"> gehorsam </w:t>
      </w:r>
      <w:proofErr w:type="spellStart"/>
      <w:r>
        <w:t>underwerffen</w:t>
      </w:r>
      <w:proofErr w:type="spellEnd"/>
      <w:r>
        <w:t xml:space="preserve"> / und auch mit </w:t>
      </w:r>
      <w:proofErr w:type="spellStart"/>
      <w:r>
        <w:t>jren</w:t>
      </w:r>
      <w:proofErr w:type="spellEnd"/>
      <w:r>
        <w:t xml:space="preserve"> gebrechen </w:t>
      </w:r>
      <w:proofErr w:type="spellStart"/>
      <w:r>
        <w:t>gedult</w:t>
      </w:r>
      <w:proofErr w:type="spellEnd"/>
      <w:r>
        <w:t xml:space="preserve"> haben </w:t>
      </w:r>
      <w:proofErr w:type="spellStart"/>
      <w:r>
        <w:t>sol</w:t>
      </w:r>
      <w:proofErr w:type="spellEnd"/>
      <w:r>
        <w:t xml:space="preserve"> / dieweil uns Gott durch </w:t>
      </w:r>
      <w:proofErr w:type="spellStart"/>
      <w:r>
        <w:t>jhre</w:t>
      </w:r>
      <w:proofErr w:type="spellEnd"/>
      <w:r>
        <w:t xml:space="preserve"> </w:t>
      </w:r>
      <w:proofErr w:type="spellStart"/>
      <w:r>
        <w:t>hand</w:t>
      </w:r>
      <w:proofErr w:type="spellEnd"/>
      <w:r>
        <w:t xml:space="preserve"> regieren </w:t>
      </w:r>
      <w:proofErr w:type="spellStart"/>
      <w:r>
        <w:t>wil</w:t>
      </w:r>
      <w:proofErr w:type="spellEnd"/>
      <w:r>
        <w:t xml:space="preserve">. </w:t>
      </w:r>
    </w:p>
    <w:p w14:paraId="4EAA4A95" w14:textId="77777777" w:rsidR="00923C96" w:rsidRDefault="00923C96" w:rsidP="00923C96">
      <w:pPr>
        <w:pStyle w:val="StandardWeb"/>
      </w:pPr>
      <w:r>
        <w:rPr>
          <w:rStyle w:val="Hervorhebung"/>
          <w:rFonts w:eastAsiaTheme="majorEastAsia"/>
        </w:rPr>
        <w:t>Frag.</w:t>
      </w:r>
      <w:r>
        <w:br/>
        <w:t xml:space="preserve">Was </w:t>
      </w:r>
      <w:proofErr w:type="spellStart"/>
      <w:r>
        <w:t>wil</w:t>
      </w:r>
      <w:proofErr w:type="spellEnd"/>
      <w:r>
        <w:t xml:space="preserve"> Gott im sechsten gebot? </w:t>
      </w:r>
    </w:p>
    <w:p w14:paraId="75FC101D" w14:textId="77777777" w:rsidR="00923C96" w:rsidRDefault="00923C96" w:rsidP="00923C96">
      <w:pPr>
        <w:pStyle w:val="StandardWeb"/>
      </w:pPr>
      <w:r>
        <w:rPr>
          <w:rStyle w:val="Hervorhebung"/>
          <w:rFonts w:eastAsiaTheme="majorEastAsia"/>
        </w:rPr>
        <w:t>Antwort.</w:t>
      </w:r>
      <w:r>
        <w:br/>
        <w:t xml:space="preserve">Daß ich meinem </w:t>
      </w:r>
      <w:proofErr w:type="spellStart"/>
      <w:r>
        <w:t>nechsten</w:t>
      </w:r>
      <w:proofErr w:type="spellEnd"/>
      <w:r>
        <w:t xml:space="preserve"> weder mit </w:t>
      </w:r>
      <w:proofErr w:type="spellStart"/>
      <w:r>
        <w:t>gedancken</w:t>
      </w:r>
      <w:proofErr w:type="spellEnd"/>
      <w:r>
        <w:t xml:space="preserve"> / noch mit worten oder geberden / viel weniger mit der that / durch mich selbst oder andere </w:t>
      </w:r>
      <w:proofErr w:type="spellStart"/>
      <w:r>
        <w:t>schmehen</w:t>
      </w:r>
      <w:proofErr w:type="spellEnd"/>
      <w:r>
        <w:t xml:space="preserve"> / hassen / beleidigen / oder </w:t>
      </w:r>
      <w:proofErr w:type="spellStart"/>
      <w:r>
        <w:t>toedten</w:t>
      </w:r>
      <w:proofErr w:type="spellEnd"/>
      <w:r>
        <w:t xml:space="preserve">: sonder alle </w:t>
      </w:r>
      <w:proofErr w:type="spellStart"/>
      <w:r>
        <w:t>raachgirigkeit</w:t>
      </w:r>
      <w:proofErr w:type="spellEnd"/>
      <w:r>
        <w:t xml:space="preserve"> ablegen / auch mich selbst </w:t>
      </w:r>
      <w:proofErr w:type="spellStart"/>
      <w:r>
        <w:t>nit</w:t>
      </w:r>
      <w:proofErr w:type="spellEnd"/>
      <w:r>
        <w:t xml:space="preserve"> </w:t>
      </w:r>
      <w:proofErr w:type="spellStart"/>
      <w:r>
        <w:t>beschedigen</w:t>
      </w:r>
      <w:proofErr w:type="spellEnd"/>
      <w:r>
        <w:t xml:space="preserve"> / oder mutwillig in </w:t>
      </w:r>
      <w:proofErr w:type="spellStart"/>
      <w:r>
        <w:t>gefahr</w:t>
      </w:r>
      <w:proofErr w:type="spellEnd"/>
      <w:r>
        <w:t xml:space="preserve"> begeben sol. </w:t>
      </w:r>
      <w:proofErr w:type="spellStart"/>
      <w:r>
        <w:t>Darumb</w:t>
      </w:r>
      <w:proofErr w:type="spellEnd"/>
      <w:r>
        <w:t xml:space="preserve"> auch die </w:t>
      </w:r>
      <w:proofErr w:type="spellStart"/>
      <w:r>
        <w:t>Oberkeit</w:t>
      </w:r>
      <w:proofErr w:type="spellEnd"/>
      <w:r>
        <w:t xml:space="preserve"> / dem todschlag zu </w:t>
      </w:r>
      <w:proofErr w:type="spellStart"/>
      <w:r>
        <w:t>weren</w:t>
      </w:r>
      <w:proofErr w:type="spellEnd"/>
      <w:r>
        <w:t xml:space="preserve"> / das Schwert </w:t>
      </w:r>
      <w:proofErr w:type="spellStart"/>
      <w:r>
        <w:t>tregt</w:t>
      </w:r>
      <w:proofErr w:type="spellEnd"/>
      <w:r>
        <w:t xml:space="preserve">. </w:t>
      </w:r>
    </w:p>
    <w:p w14:paraId="62032E81" w14:textId="77777777" w:rsidR="00923C96" w:rsidRDefault="00923C96" w:rsidP="00923C96">
      <w:pPr>
        <w:pStyle w:val="StandardWeb"/>
      </w:pPr>
      <w:r>
        <w:rPr>
          <w:rStyle w:val="Hervorhebung"/>
          <w:rFonts w:eastAsiaTheme="majorEastAsia"/>
        </w:rPr>
        <w:t>Frag.</w:t>
      </w:r>
      <w:r>
        <w:br/>
        <w:t xml:space="preserve">Redet doch diß </w:t>
      </w:r>
      <w:proofErr w:type="spellStart"/>
      <w:r>
        <w:t>gbebot</w:t>
      </w:r>
      <w:proofErr w:type="spellEnd"/>
      <w:r>
        <w:t xml:space="preserve"> allein von </w:t>
      </w:r>
      <w:proofErr w:type="spellStart"/>
      <w:r>
        <w:t>toedten</w:t>
      </w:r>
      <w:proofErr w:type="spellEnd"/>
      <w:r>
        <w:t xml:space="preserve">? </w:t>
      </w:r>
    </w:p>
    <w:p w14:paraId="2F1C0260" w14:textId="77777777" w:rsidR="00923C96" w:rsidRDefault="00923C96" w:rsidP="00923C96">
      <w:pPr>
        <w:pStyle w:val="StandardWeb"/>
      </w:pPr>
      <w:r>
        <w:rPr>
          <w:rStyle w:val="Hervorhebung"/>
          <w:rFonts w:eastAsiaTheme="majorEastAsia"/>
        </w:rPr>
        <w:t>Antwort.</w:t>
      </w:r>
      <w:r>
        <w:br/>
        <w:t xml:space="preserve">Es </w:t>
      </w:r>
      <w:proofErr w:type="spellStart"/>
      <w:r>
        <w:t>wil</w:t>
      </w:r>
      <w:proofErr w:type="spellEnd"/>
      <w:r>
        <w:t xml:space="preserve"> uns aber Gott durch </w:t>
      </w:r>
      <w:proofErr w:type="spellStart"/>
      <w:r>
        <w:t>verbietung</w:t>
      </w:r>
      <w:proofErr w:type="spellEnd"/>
      <w:r>
        <w:t xml:space="preserve"> des </w:t>
      </w:r>
      <w:proofErr w:type="spellStart"/>
      <w:r>
        <w:t>Todtschlags</w:t>
      </w:r>
      <w:proofErr w:type="spellEnd"/>
      <w:r>
        <w:t xml:space="preserve"> lehren / daß er die </w:t>
      </w:r>
      <w:proofErr w:type="spellStart"/>
      <w:r>
        <w:t>wurtzel</w:t>
      </w:r>
      <w:proofErr w:type="spellEnd"/>
      <w:r>
        <w:t xml:space="preserve"> des </w:t>
      </w:r>
      <w:proofErr w:type="spellStart"/>
      <w:r>
        <w:t>todschlags</w:t>
      </w:r>
      <w:proofErr w:type="spellEnd"/>
      <w:r>
        <w:t xml:space="preserve"> / als </w:t>
      </w:r>
      <w:proofErr w:type="spellStart"/>
      <w:r>
        <w:t>neid</w:t>
      </w:r>
      <w:proofErr w:type="spellEnd"/>
      <w:r>
        <w:t xml:space="preserve"> / </w:t>
      </w:r>
      <w:proofErr w:type="spellStart"/>
      <w:r>
        <w:t>haß</w:t>
      </w:r>
      <w:proofErr w:type="spellEnd"/>
      <w:r>
        <w:t xml:space="preserve"> / </w:t>
      </w:r>
      <w:proofErr w:type="spellStart"/>
      <w:r>
        <w:t>zorn</w:t>
      </w:r>
      <w:proofErr w:type="spellEnd"/>
      <w:r>
        <w:t xml:space="preserve"> / </w:t>
      </w:r>
      <w:proofErr w:type="spellStart"/>
      <w:r>
        <w:t>Rachgirigkeit</w:t>
      </w:r>
      <w:proofErr w:type="spellEnd"/>
      <w:r>
        <w:t xml:space="preserve"> / hasset / und daß solches alles </w:t>
      </w:r>
      <w:proofErr w:type="spellStart"/>
      <w:r>
        <w:t>fuer</w:t>
      </w:r>
      <w:proofErr w:type="spellEnd"/>
      <w:r>
        <w:t xml:space="preserve"> </w:t>
      </w:r>
      <w:proofErr w:type="spellStart"/>
      <w:r>
        <w:t>jhm</w:t>
      </w:r>
      <w:proofErr w:type="spellEnd"/>
      <w:r>
        <w:t xml:space="preserve"> ein heimlicher </w:t>
      </w:r>
      <w:proofErr w:type="spellStart"/>
      <w:r>
        <w:t>todtschlag</w:t>
      </w:r>
      <w:proofErr w:type="spellEnd"/>
      <w:r>
        <w:t xml:space="preserve"> sey. </w:t>
      </w:r>
    </w:p>
    <w:p w14:paraId="6093EBD9" w14:textId="77777777" w:rsidR="00923C96" w:rsidRDefault="00923C96" w:rsidP="00923C96">
      <w:pPr>
        <w:pStyle w:val="StandardWeb"/>
      </w:pPr>
      <w:r>
        <w:rPr>
          <w:rStyle w:val="Hervorhebung"/>
          <w:rFonts w:eastAsiaTheme="majorEastAsia"/>
        </w:rPr>
        <w:t>Frag.</w:t>
      </w:r>
      <w:r>
        <w:br/>
        <w:t xml:space="preserve">Ists aber damit gnug / daß wir unsern </w:t>
      </w:r>
      <w:proofErr w:type="spellStart"/>
      <w:r>
        <w:t>nechsten</w:t>
      </w:r>
      <w:proofErr w:type="spellEnd"/>
      <w:r>
        <w:t xml:space="preserve"> / wie </w:t>
      </w:r>
      <w:proofErr w:type="spellStart"/>
      <w:r>
        <w:t>gemelt</w:t>
      </w:r>
      <w:proofErr w:type="spellEnd"/>
      <w:r>
        <w:t xml:space="preserve"> / </w:t>
      </w:r>
      <w:proofErr w:type="spellStart"/>
      <w:r>
        <w:t>nit</w:t>
      </w:r>
      <w:proofErr w:type="spellEnd"/>
      <w:r>
        <w:t xml:space="preserve"> </w:t>
      </w:r>
      <w:proofErr w:type="spellStart"/>
      <w:r>
        <w:t>toedten</w:t>
      </w:r>
      <w:proofErr w:type="spellEnd"/>
      <w:r>
        <w:t xml:space="preserve">? </w:t>
      </w:r>
    </w:p>
    <w:p w14:paraId="25CBCEE8" w14:textId="77777777" w:rsidR="00923C96" w:rsidRDefault="00923C96" w:rsidP="00923C96">
      <w:pPr>
        <w:pStyle w:val="StandardWeb"/>
      </w:pPr>
      <w:r>
        <w:rPr>
          <w:rStyle w:val="Hervorhebung"/>
          <w:rFonts w:eastAsiaTheme="majorEastAsia"/>
        </w:rPr>
        <w:t>Antwort.</w:t>
      </w:r>
      <w:r>
        <w:br/>
        <w:t xml:space="preserve">Nein. Denn in dem Gott </w:t>
      </w:r>
      <w:proofErr w:type="spellStart"/>
      <w:r>
        <w:t>neid</w:t>
      </w:r>
      <w:proofErr w:type="spellEnd"/>
      <w:r>
        <w:t xml:space="preserve"> / </w:t>
      </w:r>
      <w:proofErr w:type="spellStart"/>
      <w:r>
        <w:t>haß</w:t>
      </w:r>
      <w:proofErr w:type="spellEnd"/>
      <w:r>
        <w:t xml:space="preserve"> und </w:t>
      </w:r>
      <w:proofErr w:type="spellStart"/>
      <w:r>
        <w:t>zorn</w:t>
      </w:r>
      <w:proofErr w:type="spellEnd"/>
      <w:r>
        <w:t xml:space="preserve"> </w:t>
      </w:r>
      <w:proofErr w:type="spellStart"/>
      <w:r>
        <w:t>verdampt</w:t>
      </w:r>
      <w:proofErr w:type="spellEnd"/>
      <w:r>
        <w:t xml:space="preserve">: </w:t>
      </w:r>
      <w:proofErr w:type="spellStart"/>
      <w:r>
        <w:t>wil</w:t>
      </w:r>
      <w:proofErr w:type="spellEnd"/>
      <w:r>
        <w:t xml:space="preserve"> er von uns haben / daß wir unsern </w:t>
      </w:r>
      <w:proofErr w:type="spellStart"/>
      <w:r>
        <w:t>nechsten</w:t>
      </w:r>
      <w:proofErr w:type="spellEnd"/>
      <w:r>
        <w:t xml:space="preserve"> lieben als uns selbst / gegen </w:t>
      </w:r>
      <w:proofErr w:type="spellStart"/>
      <w:r>
        <w:t>jhm</w:t>
      </w:r>
      <w:proofErr w:type="spellEnd"/>
      <w:r>
        <w:t xml:space="preserve"> </w:t>
      </w:r>
      <w:proofErr w:type="spellStart"/>
      <w:r>
        <w:t>gedult</w:t>
      </w:r>
      <w:proofErr w:type="spellEnd"/>
      <w:r>
        <w:t xml:space="preserve"> / friede / </w:t>
      </w:r>
      <w:proofErr w:type="spellStart"/>
      <w:r>
        <w:t>sanfftmuth</w:t>
      </w:r>
      <w:proofErr w:type="spellEnd"/>
      <w:r>
        <w:t xml:space="preserve"> / </w:t>
      </w:r>
      <w:proofErr w:type="spellStart"/>
      <w:r>
        <w:t>barmhertzigkeit</w:t>
      </w:r>
      <w:proofErr w:type="spellEnd"/>
      <w:r>
        <w:t xml:space="preserve"> und </w:t>
      </w:r>
      <w:proofErr w:type="spellStart"/>
      <w:r>
        <w:t>freundligkeit</w:t>
      </w:r>
      <w:proofErr w:type="spellEnd"/>
      <w:r>
        <w:t xml:space="preserve"> erzeigen / seinen schaden / soviel uns </w:t>
      </w:r>
      <w:proofErr w:type="spellStart"/>
      <w:r>
        <w:t>moeglich</w:t>
      </w:r>
      <w:proofErr w:type="spellEnd"/>
      <w:r>
        <w:t xml:space="preserve"> / abwenden / und auch unsern feinden guts thun. </w:t>
      </w:r>
    </w:p>
    <w:p w14:paraId="16CD636A" w14:textId="77777777" w:rsidR="00923C96" w:rsidRDefault="00923C96" w:rsidP="00923C96">
      <w:pPr>
        <w:pStyle w:val="StandardWeb"/>
      </w:pPr>
      <w:r>
        <w:rPr>
          <w:rStyle w:val="Hervorhebung"/>
          <w:rFonts w:eastAsiaTheme="majorEastAsia"/>
        </w:rPr>
        <w:t>Frag.</w:t>
      </w:r>
      <w:r>
        <w:br/>
        <w:t xml:space="preserve">Was </w:t>
      </w:r>
      <w:proofErr w:type="spellStart"/>
      <w:r>
        <w:t>wil</w:t>
      </w:r>
      <w:proofErr w:type="spellEnd"/>
      <w:r>
        <w:t xml:space="preserve"> das siebende Gebot? </w:t>
      </w:r>
    </w:p>
    <w:p w14:paraId="606B97C6" w14:textId="77777777" w:rsidR="00923C96" w:rsidRDefault="00923C96" w:rsidP="00923C96">
      <w:pPr>
        <w:pStyle w:val="StandardWeb"/>
      </w:pPr>
      <w:r>
        <w:rPr>
          <w:rStyle w:val="Hervorhebung"/>
          <w:rFonts w:eastAsiaTheme="majorEastAsia"/>
        </w:rPr>
        <w:t>Antwort.</w:t>
      </w:r>
      <w:r>
        <w:br/>
        <w:t xml:space="preserve">Daß alle </w:t>
      </w:r>
      <w:proofErr w:type="spellStart"/>
      <w:r>
        <w:t>unkeuscheit</w:t>
      </w:r>
      <w:proofErr w:type="spellEnd"/>
      <w:r>
        <w:t xml:space="preserve"> von Gott vermaledeyet sey / und daß wir </w:t>
      </w:r>
      <w:proofErr w:type="spellStart"/>
      <w:r>
        <w:t>darumb</w:t>
      </w:r>
      <w:proofErr w:type="spellEnd"/>
      <w:r>
        <w:t xml:space="preserve"> </w:t>
      </w:r>
      <w:proofErr w:type="spellStart"/>
      <w:r>
        <w:t>jhr</w:t>
      </w:r>
      <w:proofErr w:type="spellEnd"/>
      <w:r>
        <w:t xml:space="preserve"> von </w:t>
      </w:r>
      <w:proofErr w:type="spellStart"/>
      <w:r>
        <w:t>hertzen</w:t>
      </w:r>
      <w:proofErr w:type="spellEnd"/>
      <w:r>
        <w:t xml:space="preserve"> feind sein / und keusch und züchtig leben sollen / es </w:t>
      </w:r>
      <w:proofErr w:type="spellStart"/>
      <w:r>
        <w:t>ey</w:t>
      </w:r>
      <w:proofErr w:type="spellEnd"/>
      <w:r>
        <w:t xml:space="preserve"> im heiligen </w:t>
      </w:r>
      <w:proofErr w:type="spellStart"/>
      <w:r>
        <w:t>Ehestandt</w:t>
      </w:r>
      <w:proofErr w:type="spellEnd"/>
      <w:r>
        <w:t xml:space="preserve"> oder ausserhalb </w:t>
      </w:r>
      <w:proofErr w:type="spellStart"/>
      <w:r>
        <w:t>desslben</w:t>
      </w:r>
      <w:proofErr w:type="spellEnd"/>
      <w:r>
        <w:t xml:space="preserve">. </w:t>
      </w:r>
    </w:p>
    <w:p w14:paraId="1AAA5E99" w14:textId="77777777" w:rsidR="00923C96" w:rsidRDefault="00923C96" w:rsidP="00923C96">
      <w:pPr>
        <w:pStyle w:val="StandardWeb"/>
      </w:pPr>
      <w:r>
        <w:rPr>
          <w:rStyle w:val="Hervorhebung"/>
          <w:rFonts w:eastAsiaTheme="majorEastAsia"/>
        </w:rPr>
        <w:t>Frag.</w:t>
      </w:r>
      <w:r>
        <w:br/>
      </w:r>
      <w:proofErr w:type="spellStart"/>
      <w:r>
        <w:t>Verbeut</w:t>
      </w:r>
      <w:proofErr w:type="spellEnd"/>
      <w:r>
        <w:t xml:space="preserve"> Gott in diesem gebot nichts mehr denn Ehebruch und dergleichen </w:t>
      </w:r>
      <w:proofErr w:type="spellStart"/>
      <w:r>
        <w:t>schanden</w:t>
      </w:r>
      <w:proofErr w:type="spellEnd"/>
      <w:r>
        <w:t xml:space="preserve">? </w:t>
      </w:r>
    </w:p>
    <w:p w14:paraId="14FBDAFE" w14:textId="77777777" w:rsidR="00923C96" w:rsidRDefault="00923C96" w:rsidP="00923C96">
      <w:pPr>
        <w:pStyle w:val="StandardWeb"/>
      </w:pPr>
      <w:r>
        <w:rPr>
          <w:rStyle w:val="Hervorhebung"/>
          <w:rFonts w:eastAsiaTheme="majorEastAsia"/>
        </w:rPr>
        <w:t>Antwort.</w:t>
      </w:r>
      <w:r>
        <w:br/>
        <w:t xml:space="preserve">Dieweil beyde unser leib und </w:t>
      </w:r>
      <w:proofErr w:type="spellStart"/>
      <w:r>
        <w:t>seel</w:t>
      </w:r>
      <w:proofErr w:type="spellEnd"/>
      <w:r>
        <w:t xml:space="preserve"> </w:t>
      </w:r>
      <w:proofErr w:type="spellStart"/>
      <w:r>
        <w:t>tempel</w:t>
      </w:r>
      <w:proofErr w:type="spellEnd"/>
      <w:r>
        <w:t xml:space="preserve"> des heiligen Geists sein / so </w:t>
      </w:r>
      <w:proofErr w:type="spellStart"/>
      <w:r>
        <w:t>wil</w:t>
      </w:r>
      <w:proofErr w:type="spellEnd"/>
      <w:r>
        <w:t xml:space="preserve"> er / daß wir sie beyde sauber und heilig </w:t>
      </w:r>
      <w:proofErr w:type="spellStart"/>
      <w:r>
        <w:t>bewaren</w:t>
      </w:r>
      <w:proofErr w:type="spellEnd"/>
      <w:r>
        <w:t xml:space="preserve">. </w:t>
      </w:r>
      <w:proofErr w:type="spellStart"/>
      <w:r>
        <w:t>Verbeut</w:t>
      </w:r>
      <w:proofErr w:type="spellEnd"/>
      <w:r>
        <w:t xml:space="preserve"> derhalben alle unkeusche thaten / geberden / </w:t>
      </w:r>
      <w:proofErr w:type="spellStart"/>
      <w:r>
        <w:t>wort</w:t>
      </w:r>
      <w:proofErr w:type="spellEnd"/>
      <w:r>
        <w:t xml:space="preserve"> / </w:t>
      </w:r>
      <w:proofErr w:type="spellStart"/>
      <w:r>
        <w:t>gedancken</w:t>
      </w:r>
      <w:proofErr w:type="spellEnd"/>
      <w:r>
        <w:t xml:space="preserve"> / </w:t>
      </w:r>
      <w:proofErr w:type="spellStart"/>
      <w:r>
        <w:t>lust</w:t>
      </w:r>
      <w:proofErr w:type="spellEnd"/>
      <w:r>
        <w:t xml:space="preserve"> / und was den </w:t>
      </w:r>
      <w:proofErr w:type="spellStart"/>
      <w:r>
        <w:t>menschen</w:t>
      </w:r>
      <w:proofErr w:type="spellEnd"/>
      <w:r>
        <w:t xml:space="preserve"> darzu </w:t>
      </w:r>
      <w:proofErr w:type="spellStart"/>
      <w:r>
        <w:t>reitzen</w:t>
      </w:r>
      <w:proofErr w:type="spellEnd"/>
      <w:r>
        <w:t xml:space="preserve"> mag. </w:t>
      </w:r>
    </w:p>
    <w:p w14:paraId="1D0CF9B9" w14:textId="77777777" w:rsidR="00923C96" w:rsidRDefault="00923C96" w:rsidP="00923C96">
      <w:pPr>
        <w:pStyle w:val="StandardWeb"/>
      </w:pPr>
      <w:r>
        <w:rPr>
          <w:rStyle w:val="Hervorhebung"/>
          <w:rFonts w:eastAsiaTheme="majorEastAsia"/>
        </w:rPr>
        <w:t>Frag.</w:t>
      </w:r>
      <w:r>
        <w:br/>
        <w:t xml:space="preserve">Was </w:t>
      </w:r>
      <w:proofErr w:type="spellStart"/>
      <w:r>
        <w:t>verbeut</w:t>
      </w:r>
      <w:proofErr w:type="spellEnd"/>
      <w:r>
        <w:t xml:space="preserve"> Gott im achten Gebot? </w:t>
      </w:r>
    </w:p>
    <w:p w14:paraId="15D4F192" w14:textId="77777777" w:rsidR="00923C96" w:rsidRDefault="00923C96" w:rsidP="00923C96">
      <w:pPr>
        <w:pStyle w:val="StandardWeb"/>
      </w:pPr>
      <w:r>
        <w:t xml:space="preserve">Antwort. Er </w:t>
      </w:r>
      <w:proofErr w:type="spellStart"/>
      <w:r>
        <w:t>verbeut</w:t>
      </w:r>
      <w:proofErr w:type="spellEnd"/>
      <w:r>
        <w:t xml:space="preserve"> nicht allein den </w:t>
      </w:r>
      <w:proofErr w:type="spellStart"/>
      <w:r>
        <w:t>diebstal</w:t>
      </w:r>
      <w:proofErr w:type="spellEnd"/>
      <w:r>
        <w:t xml:space="preserve"> und </w:t>
      </w:r>
      <w:proofErr w:type="spellStart"/>
      <w:r>
        <w:t>rauberey</w:t>
      </w:r>
      <w:proofErr w:type="spellEnd"/>
      <w:r>
        <w:t xml:space="preserve"> / welche die </w:t>
      </w:r>
      <w:proofErr w:type="spellStart"/>
      <w:r>
        <w:t>Oberkeit</w:t>
      </w:r>
      <w:proofErr w:type="spellEnd"/>
      <w:r>
        <w:t xml:space="preserve"> strafft: sonder Gott nennet auch </w:t>
      </w:r>
      <w:proofErr w:type="spellStart"/>
      <w:r>
        <w:t>diebstal</w:t>
      </w:r>
      <w:proofErr w:type="spellEnd"/>
      <w:r>
        <w:t xml:space="preserve"> alle </w:t>
      </w:r>
      <w:proofErr w:type="spellStart"/>
      <w:r>
        <w:t>boese</w:t>
      </w:r>
      <w:proofErr w:type="spellEnd"/>
      <w:r>
        <w:t xml:space="preserve"> stück und </w:t>
      </w:r>
      <w:proofErr w:type="spellStart"/>
      <w:r>
        <w:t>anschleg</w:t>
      </w:r>
      <w:proofErr w:type="spellEnd"/>
      <w:r>
        <w:t xml:space="preserve"> / damit wir unsers </w:t>
      </w:r>
      <w:proofErr w:type="spellStart"/>
      <w:r>
        <w:t>nechsten</w:t>
      </w:r>
      <w:proofErr w:type="spellEnd"/>
      <w:r>
        <w:t xml:space="preserve"> gut </w:t>
      </w:r>
      <w:proofErr w:type="spellStart"/>
      <w:r>
        <w:t>gedencken</w:t>
      </w:r>
      <w:proofErr w:type="spellEnd"/>
      <w:r>
        <w:t xml:space="preserve"> an uns zu bringen / es sey mit </w:t>
      </w:r>
      <w:proofErr w:type="spellStart"/>
      <w:r>
        <w:t>gewalt</w:t>
      </w:r>
      <w:proofErr w:type="spellEnd"/>
      <w:r>
        <w:t xml:space="preserve"> oder schein des rechtens: als unrechtem </w:t>
      </w:r>
      <w:proofErr w:type="spellStart"/>
      <w:r>
        <w:t>gewicht</w:t>
      </w:r>
      <w:proofErr w:type="spellEnd"/>
      <w:r>
        <w:t xml:space="preserve"> / </w:t>
      </w:r>
      <w:proofErr w:type="spellStart"/>
      <w:r>
        <w:t>Elln</w:t>
      </w:r>
      <w:proofErr w:type="spellEnd"/>
      <w:r>
        <w:t xml:space="preserve"> / maß / wahre / </w:t>
      </w:r>
      <w:proofErr w:type="spellStart"/>
      <w:r>
        <w:t>müntz</w:t>
      </w:r>
      <w:proofErr w:type="spellEnd"/>
      <w:r>
        <w:t xml:space="preserve"> / </w:t>
      </w:r>
      <w:proofErr w:type="spellStart"/>
      <w:r>
        <w:t>wucher</w:t>
      </w:r>
      <w:proofErr w:type="spellEnd"/>
      <w:r>
        <w:t xml:space="preserve"> / oder durch einiges mittel / das von Gott </w:t>
      </w:r>
      <w:proofErr w:type="spellStart"/>
      <w:r>
        <w:t>verbotten</w:t>
      </w:r>
      <w:proofErr w:type="spellEnd"/>
      <w:r>
        <w:t xml:space="preserve"> ist: Darzu auch allen </w:t>
      </w:r>
      <w:proofErr w:type="spellStart"/>
      <w:r>
        <w:t>geitz</w:t>
      </w:r>
      <w:proofErr w:type="spellEnd"/>
      <w:r>
        <w:t xml:space="preserve"> / und unnütze </w:t>
      </w:r>
      <w:proofErr w:type="spellStart"/>
      <w:r>
        <w:t>verschwendung</w:t>
      </w:r>
      <w:proofErr w:type="spellEnd"/>
      <w:r>
        <w:t xml:space="preserve"> seiner gaben. </w:t>
      </w:r>
    </w:p>
    <w:p w14:paraId="25442CD5" w14:textId="77777777" w:rsidR="00923C96" w:rsidRDefault="00923C96" w:rsidP="00923C96">
      <w:pPr>
        <w:pStyle w:val="StandardWeb"/>
      </w:pPr>
      <w:r>
        <w:rPr>
          <w:rStyle w:val="Hervorhebung"/>
          <w:rFonts w:eastAsiaTheme="majorEastAsia"/>
        </w:rPr>
        <w:t>Frag.</w:t>
      </w:r>
      <w:r>
        <w:br/>
        <w:t xml:space="preserve">Was gebeut dir aber Gott in diesem Gebot? </w:t>
      </w:r>
    </w:p>
    <w:p w14:paraId="4378A319" w14:textId="77777777" w:rsidR="00923C96" w:rsidRDefault="00923C96" w:rsidP="00923C96">
      <w:pPr>
        <w:pStyle w:val="StandardWeb"/>
      </w:pPr>
      <w:r>
        <w:rPr>
          <w:rStyle w:val="Hervorhebung"/>
          <w:rFonts w:eastAsiaTheme="majorEastAsia"/>
        </w:rPr>
        <w:t>Antwort.</w:t>
      </w:r>
      <w:r>
        <w:br/>
        <w:t xml:space="preserve">Daß ich meines </w:t>
      </w:r>
      <w:proofErr w:type="spellStart"/>
      <w:r>
        <w:t>nechsten</w:t>
      </w:r>
      <w:proofErr w:type="spellEnd"/>
      <w:r>
        <w:t xml:space="preserve"> nutz / wo ich </w:t>
      </w:r>
      <w:proofErr w:type="spellStart"/>
      <w:r>
        <w:t>kan</w:t>
      </w:r>
      <w:proofErr w:type="spellEnd"/>
      <w:r>
        <w:t xml:space="preserve"> und mag / </w:t>
      </w:r>
      <w:proofErr w:type="spellStart"/>
      <w:r>
        <w:t>fuerdere</w:t>
      </w:r>
      <w:proofErr w:type="spellEnd"/>
      <w:r>
        <w:t xml:space="preserve"> / gegen </w:t>
      </w:r>
      <w:proofErr w:type="spellStart"/>
      <w:r>
        <w:t>jhm</w:t>
      </w:r>
      <w:proofErr w:type="spellEnd"/>
      <w:r>
        <w:t xml:space="preserve"> also handle / wie ich </w:t>
      </w:r>
      <w:proofErr w:type="spellStart"/>
      <w:r>
        <w:t>wolte</w:t>
      </w:r>
      <w:proofErr w:type="spellEnd"/>
      <w:r>
        <w:t xml:space="preserve"> daß man mit mir </w:t>
      </w:r>
      <w:proofErr w:type="spellStart"/>
      <w:r>
        <w:t>handlete</w:t>
      </w:r>
      <w:proofErr w:type="spellEnd"/>
      <w:r>
        <w:t xml:space="preserve"> / und </w:t>
      </w:r>
      <w:proofErr w:type="spellStart"/>
      <w:r>
        <w:t>trewlich</w:t>
      </w:r>
      <w:proofErr w:type="spellEnd"/>
      <w:r>
        <w:t xml:space="preserve"> arbeite / </w:t>
      </w:r>
      <w:proofErr w:type="spellStart"/>
      <w:r>
        <w:t>auff</w:t>
      </w:r>
      <w:proofErr w:type="spellEnd"/>
      <w:r>
        <w:t xml:space="preserve"> daß ich dem </w:t>
      </w:r>
      <w:proofErr w:type="spellStart"/>
      <w:r>
        <w:t>dürfftigen</w:t>
      </w:r>
      <w:proofErr w:type="spellEnd"/>
      <w:r>
        <w:t xml:space="preserve"> in seiner noth </w:t>
      </w:r>
      <w:proofErr w:type="spellStart"/>
      <w:r>
        <w:t>helffen</w:t>
      </w:r>
      <w:proofErr w:type="spellEnd"/>
      <w:r>
        <w:t xml:space="preserve"> </w:t>
      </w:r>
      <w:proofErr w:type="spellStart"/>
      <w:r>
        <w:t>moeg</w:t>
      </w:r>
      <w:proofErr w:type="spellEnd"/>
      <w:r>
        <w:t xml:space="preserve">. </w:t>
      </w:r>
    </w:p>
    <w:p w14:paraId="0615C702" w14:textId="77777777" w:rsidR="00923C96" w:rsidRDefault="00923C96" w:rsidP="00923C96">
      <w:pPr>
        <w:pStyle w:val="StandardWeb"/>
      </w:pPr>
      <w:r>
        <w:rPr>
          <w:rStyle w:val="Hervorhebung"/>
          <w:rFonts w:eastAsiaTheme="majorEastAsia"/>
        </w:rPr>
        <w:t>Frag.</w:t>
      </w:r>
      <w:r>
        <w:br/>
        <w:t xml:space="preserve">Was </w:t>
      </w:r>
      <w:proofErr w:type="spellStart"/>
      <w:r>
        <w:t>wil</w:t>
      </w:r>
      <w:proofErr w:type="spellEnd"/>
      <w:r>
        <w:t xml:space="preserve"> das </w:t>
      </w:r>
      <w:proofErr w:type="spellStart"/>
      <w:r>
        <w:t>neund</w:t>
      </w:r>
      <w:proofErr w:type="spellEnd"/>
      <w:r>
        <w:t xml:space="preserve"> gebot? </w:t>
      </w:r>
    </w:p>
    <w:p w14:paraId="0C8051CD" w14:textId="77777777" w:rsidR="00923C96" w:rsidRDefault="00923C96" w:rsidP="00923C96">
      <w:pPr>
        <w:pStyle w:val="StandardWeb"/>
      </w:pPr>
      <w:r>
        <w:rPr>
          <w:rStyle w:val="Hervorhebung"/>
          <w:rFonts w:eastAsiaTheme="majorEastAsia"/>
        </w:rPr>
        <w:t>Antwort.</w:t>
      </w:r>
      <w:r>
        <w:br/>
        <w:t xml:space="preserve">Daß ich wider niemand falsche </w:t>
      </w:r>
      <w:proofErr w:type="spellStart"/>
      <w:r>
        <w:t>zeugnuß</w:t>
      </w:r>
      <w:proofErr w:type="spellEnd"/>
      <w:r>
        <w:t xml:space="preserve"> gebe / niemand seine </w:t>
      </w:r>
      <w:proofErr w:type="spellStart"/>
      <w:r>
        <w:t>wort</w:t>
      </w:r>
      <w:proofErr w:type="spellEnd"/>
      <w:r>
        <w:t xml:space="preserve"> </w:t>
      </w:r>
      <w:proofErr w:type="spellStart"/>
      <w:r>
        <w:t>verkere</w:t>
      </w:r>
      <w:proofErr w:type="spellEnd"/>
      <w:r>
        <w:t xml:space="preserve"> / kein </w:t>
      </w:r>
      <w:proofErr w:type="spellStart"/>
      <w:r>
        <w:t>affterreder</w:t>
      </w:r>
      <w:proofErr w:type="spellEnd"/>
      <w:r>
        <w:t xml:space="preserve"> und </w:t>
      </w:r>
      <w:proofErr w:type="spellStart"/>
      <w:r>
        <w:t>lesterer</w:t>
      </w:r>
      <w:proofErr w:type="spellEnd"/>
      <w:r>
        <w:t xml:space="preserve"> seye / Niemand </w:t>
      </w:r>
      <w:proofErr w:type="spellStart"/>
      <w:r>
        <w:t>unverhoert</w:t>
      </w:r>
      <w:proofErr w:type="spellEnd"/>
      <w:r>
        <w:t xml:space="preserve"> / und leichtlich verdammen </w:t>
      </w:r>
      <w:proofErr w:type="spellStart"/>
      <w:r>
        <w:t>helffe</w:t>
      </w:r>
      <w:proofErr w:type="spellEnd"/>
      <w:r>
        <w:t xml:space="preserve">: sonder </w:t>
      </w:r>
      <w:proofErr w:type="spellStart"/>
      <w:r>
        <w:t>allerley</w:t>
      </w:r>
      <w:proofErr w:type="spellEnd"/>
      <w:r>
        <w:t xml:space="preserve"> liegen und </w:t>
      </w:r>
      <w:proofErr w:type="spellStart"/>
      <w:r>
        <w:t>triegen</w:t>
      </w:r>
      <w:proofErr w:type="spellEnd"/>
      <w:r>
        <w:t xml:space="preserve"> / als eigene </w:t>
      </w:r>
      <w:proofErr w:type="spellStart"/>
      <w:r>
        <w:t>werck</w:t>
      </w:r>
      <w:proofErr w:type="spellEnd"/>
      <w:r>
        <w:t xml:space="preserve"> des Teufels / bey schwerem Gotteszorn vermeide / In </w:t>
      </w:r>
      <w:proofErr w:type="spellStart"/>
      <w:r>
        <w:t>gerichts</w:t>
      </w:r>
      <w:proofErr w:type="spellEnd"/>
      <w:r>
        <w:t xml:space="preserve"> und allen andern </w:t>
      </w:r>
      <w:proofErr w:type="spellStart"/>
      <w:r>
        <w:t>handlungen</w:t>
      </w:r>
      <w:proofErr w:type="spellEnd"/>
      <w:r>
        <w:t xml:space="preserve"> die </w:t>
      </w:r>
      <w:proofErr w:type="spellStart"/>
      <w:r>
        <w:t>warheit</w:t>
      </w:r>
      <w:proofErr w:type="spellEnd"/>
      <w:r>
        <w:t xml:space="preserve"> liebe / </w:t>
      </w:r>
      <w:proofErr w:type="spellStart"/>
      <w:r>
        <w:t>auffrichtig</w:t>
      </w:r>
      <w:proofErr w:type="spellEnd"/>
      <w:r>
        <w:t xml:space="preserve"> sage und bekenne / auch meines </w:t>
      </w:r>
      <w:proofErr w:type="spellStart"/>
      <w:r>
        <w:t>nechsten</w:t>
      </w:r>
      <w:proofErr w:type="spellEnd"/>
      <w:r>
        <w:t xml:space="preserve"> ehre und </w:t>
      </w:r>
      <w:proofErr w:type="spellStart"/>
      <w:r>
        <w:t>glimpff</w:t>
      </w:r>
      <w:proofErr w:type="spellEnd"/>
      <w:r>
        <w:t xml:space="preserve"> nach meinem </w:t>
      </w:r>
      <w:proofErr w:type="spellStart"/>
      <w:r>
        <w:t>vermoegen</w:t>
      </w:r>
      <w:proofErr w:type="spellEnd"/>
      <w:r>
        <w:t xml:space="preserve"> rette und </w:t>
      </w:r>
      <w:proofErr w:type="spellStart"/>
      <w:r>
        <w:t>fuerdere</w:t>
      </w:r>
      <w:proofErr w:type="spellEnd"/>
      <w:r>
        <w:t xml:space="preserve">. </w:t>
      </w:r>
    </w:p>
    <w:p w14:paraId="31CED02F" w14:textId="77777777" w:rsidR="00923C96" w:rsidRDefault="00923C96" w:rsidP="00923C96">
      <w:pPr>
        <w:pStyle w:val="StandardWeb"/>
      </w:pPr>
      <w:r>
        <w:rPr>
          <w:rStyle w:val="Hervorhebung"/>
          <w:rFonts w:eastAsiaTheme="majorEastAsia"/>
        </w:rPr>
        <w:t>Frag.</w:t>
      </w:r>
      <w:r>
        <w:br/>
        <w:t xml:space="preserve">Was </w:t>
      </w:r>
      <w:proofErr w:type="spellStart"/>
      <w:r>
        <w:t>wil</w:t>
      </w:r>
      <w:proofErr w:type="spellEnd"/>
      <w:r>
        <w:t xml:space="preserve"> das </w:t>
      </w:r>
      <w:proofErr w:type="spellStart"/>
      <w:r>
        <w:t>zehend</w:t>
      </w:r>
      <w:proofErr w:type="spellEnd"/>
      <w:r>
        <w:t xml:space="preserve"> Gebot? </w:t>
      </w:r>
    </w:p>
    <w:p w14:paraId="66156314" w14:textId="77777777" w:rsidR="00923C96" w:rsidRDefault="00923C96" w:rsidP="00923C96">
      <w:pPr>
        <w:pStyle w:val="StandardWeb"/>
      </w:pPr>
      <w:r>
        <w:rPr>
          <w:rStyle w:val="Hervorhebung"/>
          <w:rFonts w:eastAsiaTheme="majorEastAsia"/>
        </w:rPr>
        <w:t>Antwort.</w:t>
      </w:r>
      <w:r>
        <w:br/>
        <w:t xml:space="preserve">Daß auch die geringste </w:t>
      </w:r>
      <w:proofErr w:type="spellStart"/>
      <w:r>
        <w:t>lust</w:t>
      </w:r>
      <w:proofErr w:type="spellEnd"/>
      <w:r>
        <w:t xml:space="preserve"> oder </w:t>
      </w:r>
      <w:proofErr w:type="spellStart"/>
      <w:r>
        <w:t>gedancken</w:t>
      </w:r>
      <w:proofErr w:type="spellEnd"/>
      <w:r>
        <w:t xml:space="preserve"> wider irgend ein gebot Gottes / in unser </w:t>
      </w:r>
      <w:proofErr w:type="spellStart"/>
      <w:r>
        <w:t>hertz</w:t>
      </w:r>
      <w:proofErr w:type="spellEnd"/>
      <w:r>
        <w:t xml:space="preserve"> nimmermehr </w:t>
      </w:r>
      <w:proofErr w:type="spellStart"/>
      <w:r>
        <w:t>komen</w:t>
      </w:r>
      <w:proofErr w:type="spellEnd"/>
      <w:r>
        <w:t xml:space="preserve">: sonder wir </w:t>
      </w:r>
      <w:proofErr w:type="spellStart"/>
      <w:r>
        <w:t>fuer</w:t>
      </w:r>
      <w:proofErr w:type="spellEnd"/>
      <w:r>
        <w:t xml:space="preserve"> und </w:t>
      </w:r>
      <w:proofErr w:type="spellStart"/>
      <w:r>
        <w:t>fuer</w:t>
      </w:r>
      <w:proofErr w:type="spellEnd"/>
      <w:r>
        <w:t xml:space="preserve"> von </w:t>
      </w:r>
      <w:proofErr w:type="spellStart"/>
      <w:r>
        <w:t>gantzem</w:t>
      </w:r>
      <w:proofErr w:type="spellEnd"/>
      <w:r>
        <w:t xml:space="preserve"> </w:t>
      </w:r>
      <w:proofErr w:type="spellStart"/>
      <w:r>
        <w:t>hertzen</w:t>
      </w:r>
      <w:proofErr w:type="spellEnd"/>
      <w:r>
        <w:t xml:space="preserve"> aller </w:t>
      </w:r>
      <w:proofErr w:type="spellStart"/>
      <w:r>
        <w:t>suende</w:t>
      </w:r>
      <w:proofErr w:type="spellEnd"/>
      <w:r>
        <w:t xml:space="preserve"> feind sein / und </w:t>
      </w:r>
      <w:proofErr w:type="spellStart"/>
      <w:r>
        <w:t>lust</w:t>
      </w:r>
      <w:proofErr w:type="spellEnd"/>
      <w:r>
        <w:t xml:space="preserve"> zu aller </w:t>
      </w:r>
      <w:proofErr w:type="spellStart"/>
      <w:r>
        <w:t>gerechtigkeit</w:t>
      </w:r>
      <w:proofErr w:type="spellEnd"/>
      <w:r>
        <w:t xml:space="preserve"> haben sollen. </w:t>
      </w:r>
    </w:p>
    <w:p w14:paraId="5D86E575" w14:textId="77777777" w:rsidR="00923C96" w:rsidRDefault="00923C96" w:rsidP="00923C96">
      <w:pPr>
        <w:pStyle w:val="StandardWeb"/>
      </w:pPr>
      <w:r>
        <w:rPr>
          <w:rStyle w:val="Hervorhebung"/>
          <w:rFonts w:eastAsiaTheme="majorEastAsia"/>
        </w:rPr>
        <w:t>Frag.</w:t>
      </w:r>
      <w:r>
        <w:br/>
      </w:r>
      <w:proofErr w:type="spellStart"/>
      <w:r>
        <w:t>Koennen</w:t>
      </w:r>
      <w:proofErr w:type="spellEnd"/>
      <w:r>
        <w:t xml:space="preserve"> aber die zu Gott </w:t>
      </w:r>
      <w:proofErr w:type="spellStart"/>
      <w:r>
        <w:t>bekeret</w:t>
      </w:r>
      <w:proofErr w:type="spellEnd"/>
      <w:r>
        <w:t xml:space="preserve"> sind / solche gebot </w:t>
      </w:r>
      <w:proofErr w:type="spellStart"/>
      <w:r>
        <w:t>volkoemlich</w:t>
      </w:r>
      <w:proofErr w:type="spellEnd"/>
      <w:r>
        <w:t xml:space="preserve"> halten? </w:t>
      </w:r>
    </w:p>
    <w:p w14:paraId="1B1DA8A0" w14:textId="77777777" w:rsidR="00923C96" w:rsidRDefault="00923C96" w:rsidP="00923C96">
      <w:pPr>
        <w:pStyle w:val="StandardWeb"/>
      </w:pPr>
      <w:r>
        <w:rPr>
          <w:rStyle w:val="Hervorhebung"/>
          <w:rFonts w:eastAsiaTheme="majorEastAsia"/>
        </w:rPr>
        <w:t>Antwort.</w:t>
      </w:r>
      <w:r>
        <w:br/>
        <w:t xml:space="preserve">Nein: sonder es haben auch die aller heiligsten / so lang sie in diesem leben sind / nur einen geringen </w:t>
      </w:r>
      <w:proofErr w:type="spellStart"/>
      <w:r>
        <w:t>anfang</w:t>
      </w:r>
      <w:proofErr w:type="spellEnd"/>
      <w:r>
        <w:t xml:space="preserve"> dieses </w:t>
      </w:r>
      <w:proofErr w:type="spellStart"/>
      <w:r>
        <w:t>gehorsams</w:t>
      </w:r>
      <w:proofErr w:type="spellEnd"/>
      <w:r>
        <w:t xml:space="preserve">: doch also / daß sie mit ernstlichem </w:t>
      </w:r>
      <w:proofErr w:type="spellStart"/>
      <w:r>
        <w:t>fuersatz</w:t>
      </w:r>
      <w:proofErr w:type="spellEnd"/>
      <w:r>
        <w:t xml:space="preserve"> / nicht allein nach etlichen / sonder nach allen </w:t>
      </w:r>
      <w:proofErr w:type="spellStart"/>
      <w:r>
        <w:t>gebotten</w:t>
      </w:r>
      <w:proofErr w:type="spellEnd"/>
      <w:r>
        <w:t xml:space="preserve"> Gottes anfangen zu leben. </w:t>
      </w:r>
    </w:p>
    <w:p w14:paraId="5BDAC3E9"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lest uns denn Gott also </w:t>
      </w:r>
      <w:proofErr w:type="spellStart"/>
      <w:r>
        <w:t>scharff</w:t>
      </w:r>
      <w:proofErr w:type="spellEnd"/>
      <w:r>
        <w:t xml:space="preserve"> die zehen Gebot predigen / weil sie in diesem leben niemand halten </w:t>
      </w:r>
      <w:proofErr w:type="spellStart"/>
      <w:r>
        <w:t>kan</w:t>
      </w:r>
      <w:proofErr w:type="spellEnd"/>
      <w:r>
        <w:t xml:space="preserve">? </w:t>
      </w:r>
    </w:p>
    <w:p w14:paraId="729AADEA" w14:textId="77777777" w:rsidR="00923C96" w:rsidRDefault="00923C96" w:rsidP="00923C96">
      <w:pPr>
        <w:pStyle w:val="StandardWeb"/>
      </w:pPr>
      <w:r>
        <w:rPr>
          <w:rStyle w:val="Hervorhebung"/>
          <w:rFonts w:eastAsiaTheme="majorEastAsia"/>
        </w:rPr>
        <w:t>Antwort.</w:t>
      </w:r>
      <w:r>
        <w:br/>
        <w:t xml:space="preserve">Erstlich </w:t>
      </w:r>
      <w:proofErr w:type="spellStart"/>
      <w:r>
        <w:t>auff</w:t>
      </w:r>
      <w:proofErr w:type="spellEnd"/>
      <w:r>
        <w:t xml:space="preserve"> </w:t>
      </w:r>
      <w:proofErr w:type="spellStart"/>
      <w:r>
        <w:t>daz</w:t>
      </w:r>
      <w:proofErr w:type="spellEnd"/>
      <w:r>
        <w:t xml:space="preserve"> wir unser </w:t>
      </w:r>
      <w:proofErr w:type="spellStart"/>
      <w:r>
        <w:t>gantzes</w:t>
      </w:r>
      <w:proofErr w:type="spellEnd"/>
      <w:r>
        <w:t xml:space="preserve"> lebenlang unser </w:t>
      </w:r>
      <w:proofErr w:type="spellStart"/>
      <w:r>
        <w:t>suendliche</w:t>
      </w:r>
      <w:proofErr w:type="spellEnd"/>
      <w:r>
        <w:t xml:space="preserve"> </w:t>
      </w:r>
      <w:proofErr w:type="spellStart"/>
      <w:r>
        <w:t>art</w:t>
      </w:r>
      <w:proofErr w:type="spellEnd"/>
      <w:r>
        <w:t xml:space="preserve"> je </w:t>
      </w:r>
      <w:proofErr w:type="spellStart"/>
      <w:r>
        <w:t>lenger</w:t>
      </w:r>
      <w:proofErr w:type="spellEnd"/>
      <w:r>
        <w:t xml:space="preserve"> je mehr erkennen / und soviel desto </w:t>
      </w:r>
      <w:proofErr w:type="spellStart"/>
      <w:r>
        <w:t>begiriger</w:t>
      </w:r>
      <w:proofErr w:type="spellEnd"/>
      <w:r>
        <w:t xml:space="preserve"> </w:t>
      </w:r>
      <w:proofErr w:type="spellStart"/>
      <w:r>
        <w:t>vergebung</w:t>
      </w:r>
      <w:proofErr w:type="spellEnd"/>
      <w:r>
        <w:t xml:space="preserve"> der </w:t>
      </w:r>
      <w:proofErr w:type="spellStart"/>
      <w:r>
        <w:t>suenden</w:t>
      </w:r>
      <w:proofErr w:type="spellEnd"/>
      <w:r>
        <w:t xml:space="preserve"> und </w:t>
      </w:r>
      <w:proofErr w:type="spellStart"/>
      <w:r>
        <w:t>gerechtigkeit</w:t>
      </w:r>
      <w:proofErr w:type="spellEnd"/>
      <w:r>
        <w:t xml:space="preserve"> in Christo suchen. Darnach daß wir ohne </w:t>
      </w:r>
      <w:proofErr w:type="spellStart"/>
      <w:r>
        <w:t>underlaß</w:t>
      </w:r>
      <w:proofErr w:type="spellEnd"/>
      <w:r>
        <w:t xml:space="preserve"> uns </w:t>
      </w:r>
      <w:proofErr w:type="spellStart"/>
      <w:r>
        <w:t>befleissen</w:t>
      </w:r>
      <w:proofErr w:type="spellEnd"/>
      <w:r>
        <w:t xml:space="preserve"> / und Gott bitten </w:t>
      </w:r>
      <w:proofErr w:type="spellStart"/>
      <w:r>
        <w:t>umb</w:t>
      </w:r>
      <w:proofErr w:type="spellEnd"/>
      <w:r>
        <w:t xml:space="preserve"> die </w:t>
      </w:r>
      <w:proofErr w:type="spellStart"/>
      <w:r>
        <w:t>gnade</w:t>
      </w:r>
      <w:proofErr w:type="spellEnd"/>
      <w:r>
        <w:t xml:space="preserve"> des heiligen Geists / daß wir je </w:t>
      </w:r>
      <w:proofErr w:type="spellStart"/>
      <w:r>
        <w:t>lenger</w:t>
      </w:r>
      <w:proofErr w:type="spellEnd"/>
      <w:r>
        <w:t xml:space="preserve"> je mehr zu dem </w:t>
      </w:r>
      <w:proofErr w:type="spellStart"/>
      <w:r>
        <w:t>ebenbild</w:t>
      </w:r>
      <w:proofErr w:type="spellEnd"/>
      <w:r>
        <w:t xml:space="preserve"> </w:t>
      </w:r>
      <w:proofErr w:type="spellStart"/>
      <w:r>
        <w:t>gottes</w:t>
      </w:r>
      <w:proofErr w:type="spellEnd"/>
      <w:r>
        <w:t xml:space="preserve"> </w:t>
      </w:r>
      <w:proofErr w:type="spellStart"/>
      <w:r>
        <w:t>ernewert</w:t>
      </w:r>
      <w:proofErr w:type="spellEnd"/>
      <w:r>
        <w:t xml:space="preserve"> werden / biß wir das ziel der </w:t>
      </w:r>
      <w:proofErr w:type="spellStart"/>
      <w:r>
        <w:t>volkommenheit</w:t>
      </w:r>
      <w:proofErr w:type="spellEnd"/>
      <w:r>
        <w:t xml:space="preserve"> nach diesem leben erreichen. </w:t>
      </w:r>
    </w:p>
    <w:p w14:paraId="330ED5E8" w14:textId="77777777" w:rsidR="00923C96" w:rsidRDefault="00923C96" w:rsidP="00923C96">
      <w:pPr>
        <w:pStyle w:val="berschrift3"/>
      </w:pPr>
      <w:r>
        <w:t>Vom Gebet.</w:t>
      </w:r>
    </w:p>
    <w:p w14:paraId="5B30EE56"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ist den Christen das Gebet </w:t>
      </w:r>
      <w:proofErr w:type="spellStart"/>
      <w:r>
        <w:t>noetig</w:t>
      </w:r>
      <w:proofErr w:type="spellEnd"/>
      <w:r>
        <w:t xml:space="preserve">. </w:t>
      </w:r>
    </w:p>
    <w:p w14:paraId="7F3436E6" w14:textId="77777777" w:rsidR="00923C96" w:rsidRDefault="00923C96" w:rsidP="00923C96">
      <w:pPr>
        <w:pStyle w:val="StandardWeb"/>
      </w:pPr>
      <w:r>
        <w:rPr>
          <w:rStyle w:val="Hervorhebung"/>
          <w:rFonts w:eastAsiaTheme="majorEastAsia"/>
        </w:rPr>
        <w:t>Antwort.</w:t>
      </w:r>
      <w:r>
        <w:br/>
      </w:r>
      <w:proofErr w:type="spellStart"/>
      <w:r>
        <w:t>Darumb</w:t>
      </w:r>
      <w:proofErr w:type="spellEnd"/>
      <w:r>
        <w:t xml:space="preserve"> / daß es das </w:t>
      </w:r>
      <w:proofErr w:type="spellStart"/>
      <w:r>
        <w:t>fuernembste</w:t>
      </w:r>
      <w:proofErr w:type="spellEnd"/>
      <w:r>
        <w:t xml:space="preserve"> stück der </w:t>
      </w:r>
      <w:proofErr w:type="spellStart"/>
      <w:r>
        <w:t>danckbarkeit</w:t>
      </w:r>
      <w:proofErr w:type="spellEnd"/>
      <w:r>
        <w:t xml:space="preserve"> ist / welche Gott von uns erfordert / Und daß Gott seine </w:t>
      </w:r>
      <w:proofErr w:type="spellStart"/>
      <w:r>
        <w:t>genade</w:t>
      </w:r>
      <w:proofErr w:type="spellEnd"/>
      <w:r>
        <w:t xml:space="preserve"> und heiligen Geist allein denen </w:t>
      </w:r>
      <w:proofErr w:type="spellStart"/>
      <w:r>
        <w:t>wil</w:t>
      </w:r>
      <w:proofErr w:type="spellEnd"/>
      <w:r>
        <w:t xml:space="preserve"> geben / die </w:t>
      </w:r>
      <w:proofErr w:type="spellStart"/>
      <w:r>
        <w:t>jhn</w:t>
      </w:r>
      <w:proofErr w:type="spellEnd"/>
      <w:r>
        <w:t xml:space="preserve"> mit </w:t>
      </w:r>
      <w:proofErr w:type="spellStart"/>
      <w:r>
        <w:t>hertzlichem</w:t>
      </w:r>
      <w:proofErr w:type="spellEnd"/>
      <w:r>
        <w:t xml:space="preserve"> </w:t>
      </w:r>
      <w:proofErr w:type="spellStart"/>
      <w:r>
        <w:t>seufftzen</w:t>
      </w:r>
      <w:proofErr w:type="spellEnd"/>
      <w:r>
        <w:t xml:space="preserve"> ohne </w:t>
      </w:r>
      <w:proofErr w:type="spellStart"/>
      <w:r>
        <w:t>underlaß</w:t>
      </w:r>
      <w:proofErr w:type="spellEnd"/>
      <w:r>
        <w:t xml:space="preserve"> </w:t>
      </w:r>
      <w:proofErr w:type="spellStart"/>
      <w:r>
        <w:t>darumb</w:t>
      </w:r>
      <w:proofErr w:type="spellEnd"/>
      <w:r>
        <w:t xml:space="preserve"> bitten / und </w:t>
      </w:r>
      <w:proofErr w:type="spellStart"/>
      <w:r>
        <w:t>jm</w:t>
      </w:r>
      <w:proofErr w:type="spellEnd"/>
      <w:r>
        <w:t xml:space="preserve"> </w:t>
      </w:r>
      <w:proofErr w:type="spellStart"/>
      <w:r>
        <w:t>darfuer</w:t>
      </w:r>
      <w:proofErr w:type="spellEnd"/>
      <w:r>
        <w:t xml:space="preserve"> </w:t>
      </w:r>
      <w:proofErr w:type="spellStart"/>
      <w:r>
        <w:t>dancken</w:t>
      </w:r>
      <w:proofErr w:type="spellEnd"/>
      <w:r>
        <w:t xml:space="preserve">. </w:t>
      </w:r>
    </w:p>
    <w:p w14:paraId="112B17B5" w14:textId="77777777" w:rsidR="00923C96" w:rsidRDefault="00923C96" w:rsidP="00923C96">
      <w:pPr>
        <w:pStyle w:val="StandardWeb"/>
      </w:pPr>
      <w:r>
        <w:rPr>
          <w:rStyle w:val="Hervorhebung"/>
          <w:rFonts w:eastAsiaTheme="majorEastAsia"/>
        </w:rPr>
        <w:t>Frag.</w:t>
      </w:r>
      <w:r>
        <w:br/>
        <w:t xml:space="preserve">Was </w:t>
      </w:r>
      <w:proofErr w:type="spellStart"/>
      <w:r>
        <w:t>gehoeret</w:t>
      </w:r>
      <w:proofErr w:type="spellEnd"/>
      <w:r>
        <w:t xml:space="preserve"> zu einem solchen </w:t>
      </w:r>
      <w:proofErr w:type="spellStart"/>
      <w:r>
        <w:t>gebett</w:t>
      </w:r>
      <w:proofErr w:type="spellEnd"/>
      <w:r>
        <w:t xml:space="preserve"> das Gott gefalle / und von </w:t>
      </w:r>
      <w:proofErr w:type="spellStart"/>
      <w:r>
        <w:t>jm</w:t>
      </w:r>
      <w:proofErr w:type="spellEnd"/>
      <w:r>
        <w:t xml:space="preserve"> </w:t>
      </w:r>
      <w:proofErr w:type="spellStart"/>
      <w:r>
        <w:t>erhoeret</w:t>
      </w:r>
      <w:proofErr w:type="spellEnd"/>
      <w:r>
        <w:t xml:space="preserve"> werde? </w:t>
      </w:r>
    </w:p>
    <w:p w14:paraId="3D3941DD" w14:textId="77777777" w:rsidR="00923C96" w:rsidRDefault="00923C96" w:rsidP="00923C96">
      <w:pPr>
        <w:pStyle w:val="StandardWeb"/>
      </w:pPr>
      <w:r>
        <w:rPr>
          <w:rStyle w:val="Hervorhebung"/>
          <w:rFonts w:eastAsiaTheme="majorEastAsia"/>
        </w:rPr>
        <w:t>Antwort.</w:t>
      </w:r>
      <w:r>
        <w:br/>
        <w:t xml:space="preserve">Erstlich daß wir allein den einigen waren Gott / der sich uns in seinem </w:t>
      </w:r>
      <w:proofErr w:type="spellStart"/>
      <w:r>
        <w:t>wort</w:t>
      </w:r>
      <w:proofErr w:type="spellEnd"/>
      <w:r>
        <w:t xml:space="preserve"> hat offenbaret / </w:t>
      </w:r>
      <w:proofErr w:type="spellStart"/>
      <w:r>
        <w:t>umb</w:t>
      </w:r>
      <w:proofErr w:type="spellEnd"/>
      <w:r>
        <w:t xml:space="preserve"> alles daß er uns zu bitten befohlen hat / von </w:t>
      </w:r>
      <w:proofErr w:type="spellStart"/>
      <w:r>
        <w:t>hertzen</w:t>
      </w:r>
      <w:proofErr w:type="spellEnd"/>
      <w:r>
        <w:t xml:space="preserve"> </w:t>
      </w:r>
      <w:proofErr w:type="spellStart"/>
      <w:r>
        <w:t>anruffen</w:t>
      </w:r>
      <w:proofErr w:type="spellEnd"/>
      <w:r>
        <w:t xml:space="preserve">. Zum andern / daß wir unsere noth und elend recht gründlich erkennen / uns </w:t>
      </w:r>
      <w:proofErr w:type="spellStart"/>
      <w:r>
        <w:t>fuer</w:t>
      </w:r>
      <w:proofErr w:type="spellEnd"/>
      <w:r>
        <w:t xml:space="preserve"> dem </w:t>
      </w:r>
      <w:proofErr w:type="spellStart"/>
      <w:r>
        <w:t>angesicht</w:t>
      </w:r>
      <w:proofErr w:type="spellEnd"/>
      <w:r>
        <w:t xml:space="preserve"> seiner </w:t>
      </w:r>
      <w:proofErr w:type="spellStart"/>
      <w:r>
        <w:t>Maiestet</w:t>
      </w:r>
      <w:proofErr w:type="spellEnd"/>
      <w:r>
        <w:t xml:space="preserve"> zu demütigen. Zum dritten / daß wir diesen festen </w:t>
      </w:r>
      <w:proofErr w:type="spellStart"/>
      <w:r>
        <w:t>grund</w:t>
      </w:r>
      <w:proofErr w:type="spellEnd"/>
      <w:r>
        <w:t xml:space="preserve"> haben / daß er unser </w:t>
      </w:r>
      <w:proofErr w:type="spellStart"/>
      <w:r>
        <w:t>gebett</w:t>
      </w:r>
      <w:proofErr w:type="spellEnd"/>
      <w:r>
        <w:t xml:space="preserve"> / unangesehen daß wirs </w:t>
      </w:r>
      <w:proofErr w:type="spellStart"/>
      <w:r>
        <w:t>unwirdig</w:t>
      </w:r>
      <w:proofErr w:type="spellEnd"/>
      <w:r>
        <w:t xml:space="preserve"> </w:t>
      </w:r>
      <w:proofErr w:type="spellStart"/>
      <w:r>
        <w:t>seind</w:t>
      </w:r>
      <w:proofErr w:type="spellEnd"/>
      <w:r>
        <w:t xml:space="preserve"> / doch </w:t>
      </w:r>
      <w:proofErr w:type="spellStart"/>
      <w:r>
        <w:t>umb</w:t>
      </w:r>
      <w:proofErr w:type="spellEnd"/>
      <w:r>
        <w:t xml:space="preserve"> des HERRN Christi willen gewißlich </w:t>
      </w:r>
      <w:proofErr w:type="spellStart"/>
      <w:r>
        <w:t>woelle</w:t>
      </w:r>
      <w:proofErr w:type="spellEnd"/>
      <w:r>
        <w:t xml:space="preserve"> </w:t>
      </w:r>
      <w:proofErr w:type="spellStart"/>
      <w:r>
        <w:t>erhoeren</w:t>
      </w:r>
      <w:proofErr w:type="spellEnd"/>
      <w:r>
        <w:t xml:space="preserve"> / wie er uns in seinem </w:t>
      </w:r>
      <w:proofErr w:type="spellStart"/>
      <w:r>
        <w:t>wort</w:t>
      </w:r>
      <w:proofErr w:type="spellEnd"/>
      <w:r>
        <w:t xml:space="preserve"> verheissen hat. </w:t>
      </w:r>
    </w:p>
    <w:p w14:paraId="58A07D39" w14:textId="77777777" w:rsidR="00923C96" w:rsidRDefault="00923C96" w:rsidP="00923C96">
      <w:pPr>
        <w:pStyle w:val="StandardWeb"/>
      </w:pPr>
      <w:r>
        <w:rPr>
          <w:rStyle w:val="Hervorhebung"/>
          <w:rFonts w:eastAsiaTheme="majorEastAsia"/>
        </w:rPr>
        <w:t>Frag.</w:t>
      </w:r>
      <w:r>
        <w:br/>
        <w:t xml:space="preserve">Was hat uns Gott befohlen von </w:t>
      </w:r>
      <w:proofErr w:type="spellStart"/>
      <w:r>
        <w:t>jm</w:t>
      </w:r>
      <w:proofErr w:type="spellEnd"/>
      <w:r>
        <w:t xml:space="preserve"> zu bitten? </w:t>
      </w:r>
    </w:p>
    <w:p w14:paraId="1FF0C78E" w14:textId="77777777" w:rsidR="00923C96" w:rsidRDefault="00923C96" w:rsidP="00923C96">
      <w:pPr>
        <w:pStyle w:val="StandardWeb"/>
      </w:pPr>
      <w:r>
        <w:rPr>
          <w:rStyle w:val="Hervorhebung"/>
          <w:rFonts w:eastAsiaTheme="majorEastAsia"/>
        </w:rPr>
        <w:t>Antwort.</w:t>
      </w:r>
      <w:r>
        <w:br/>
        <w:t xml:space="preserve">Alle geistliche und leibliche </w:t>
      </w:r>
      <w:proofErr w:type="spellStart"/>
      <w:r>
        <w:t>notdurfft</w:t>
      </w:r>
      <w:proofErr w:type="spellEnd"/>
      <w:r>
        <w:t xml:space="preserve"> / welche der HERR Christus begriffen hat in dem </w:t>
      </w:r>
      <w:proofErr w:type="spellStart"/>
      <w:r>
        <w:t>Gebett</w:t>
      </w:r>
      <w:proofErr w:type="spellEnd"/>
      <w:r>
        <w:t xml:space="preserve"> / das er uns selbst gelehret. </w:t>
      </w:r>
    </w:p>
    <w:p w14:paraId="73244FE0" w14:textId="77777777" w:rsidR="00923C96" w:rsidRDefault="00923C96" w:rsidP="00923C96">
      <w:pPr>
        <w:pStyle w:val="StandardWeb"/>
      </w:pPr>
      <w:r>
        <w:rPr>
          <w:rStyle w:val="Hervorhebung"/>
          <w:rFonts w:eastAsiaTheme="majorEastAsia"/>
        </w:rPr>
        <w:t>Frag.</w:t>
      </w:r>
      <w:r>
        <w:br/>
        <w:t xml:space="preserve">Wie lautet dasselbe? </w:t>
      </w:r>
    </w:p>
    <w:p w14:paraId="5319348B" w14:textId="77777777" w:rsidR="00923C96" w:rsidRDefault="00923C96" w:rsidP="00923C96">
      <w:pPr>
        <w:pStyle w:val="StandardWeb"/>
      </w:pPr>
      <w:r>
        <w:rPr>
          <w:rStyle w:val="Hervorhebung"/>
          <w:rFonts w:eastAsiaTheme="majorEastAsia"/>
        </w:rPr>
        <w:t>Antwort.</w:t>
      </w:r>
      <w:r>
        <w:br/>
      </w:r>
      <w:r>
        <w:rPr>
          <w:rStyle w:val="Fett"/>
          <w:rFonts w:eastAsiaTheme="majorEastAsia"/>
        </w:rPr>
        <w:t xml:space="preserve">Unser Vater der du bist in himmeln. Geheiliget werde dein Name. Dein Reich komme. Dein </w:t>
      </w:r>
      <w:proofErr w:type="spellStart"/>
      <w:r>
        <w:rPr>
          <w:rStyle w:val="Fett"/>
          <w:rFonts w:eastAsiaTheme="majorEastAsia"/>
        </w:rPr>
        <w:t>wil</w:t>
      </w:r>
      <w:proofErr w:type="spellEnd"/>
      <w:r>
        <w:rPr>
          <w:rStyle w:val="Fett"/>
          <w:rFonts w:eastAsiaTheme="majorEastAsia"/>
        </w:rPr>
        <w:t xml:space="preserve"> geschehe / </w:t>
      </w:r>
      <w:proofErr w:type="spellStart"/>
      <w:r>
        <w:rPr>
          <w:rStyle w:val="Fett"/>
          <w:rFonts w:eastAsiaTheme="majorEastAsia"/>
        </w:rPr>
        <w:t>auff</w:t>
      </w:r>
      <w:proofErr w:type="spellEnd"/>
      <w:r>
        <w:rPr>
          <w:rStyle w:val="Fett"/>
          <w:rFonts w:eastAsiaTheme="majorEastAsia"/>
        </w:rPr>
        <w:t xml:space="preserve"> erden wie im </w:t>
      </w:r>
      <w:proofErr w:type="spellStart"/>
      <w:r>
        <w:rPr>
          <w:rStyle w:val="Fett"/>
          <w:rFonts w:eastAsiaTheme="majorEastAsia"/>
        </w:rPr>
        <w:t>himmel</w:t>
      </w:r>
      <w:proofErr w:type="spellEnd"/>
      <w:r>
        <w:rPr>
          <w:rStyle w:val="Fett"/>
          <w:rFonts w:eastAsiaTheme="majorEastAsia"/>
        </w:rPr>
        <w:t xml:space="preserve">. Unser </w:t>
      </w:r>
      <w:proofErr w:type="spellStart"/>
      <w:r>
        <w:rPr>
          <w:rStyle w:val="Fett"/>
          <w:rFonts w:eastAsiaTheme="majorEastAsia"/>
        </w:rPr>
        <w:t>teglich</w:t>
      </w:r>
      <w:proofErr w:type="spellEnd"/>
      <w:r>
        <w:rPr>
          <w:rStyle w:val="Fett"/>
          <w:rFonts w:eastAsiaTheme="majorEastAsia"/>
        </w:rPr>
        <w:t xml:space="preserve"> </w:t>
      </w:r>
      <w:proofErr w:type="spellStart"/>
      <w:r>
        <w:rPr>
          <w:rStyle w:val="Fett"/>
          <w:rFonts w:eastAsiaTheme="majorEastAsia"/>
        </w:rPr>
        <w:t>brod</w:t>
      </w:r>
      <w:proofErr w:type="spellEnd"/>
      <w:r>
        <w:rPr>
          <w:rStyle w:val="Fett"/>
          <w:rFonts w:eastAsiaTheme="majorEastAsia"/>
        </w:rPr>
        <w:t xml:space="preserve"> gib uns heut. Und vergib uns unser schult / als auch wir vergeben unsern </w:t>
      </w:r>
      <w:proofErr w:type="spellStart"/>
      <w:r>
        <w:rPr>
          <w:rStyle w:val="Fett"/>
          <w:rFonts w:eastAsiaTheme="majorEastAsia"/>
        </w:rPr>
        <w:t>schuldigern</w:t>
      </w:r>
      <w:proofErr w:type="spellEnd"/>
      <w:r>
        <w:rPr>
          <w:rStyle w:val="Fett"/>
          <w:rFonts w:eastAsiaTheme="majorEastAsia"/>
        </w:rPr>
        <w:t xml:space="preserve">. Und </w:t>
      </w:r>
      <w:proofErr w:type="spellStart"/>
      <w:r>
        <w:rPr>
          <w:rStyle w:val="Fett"/>
          <w:rFonts w:eastAsiaTheme="majorEastAsia"/>
        </w:rPr>
        <w:t>füre</w:t>
      </w:r>
      <w:proofErr w:type="spellEnd"/>
      <w:r>
        <w:rPr>
          <w:rStyle w:val="Fett"/>
          <w:rFonts w:eastAsiaTheme="majorEastAsia"/>
        </w:rPr>
        <w:t xml:space="preserve"> uns nicht in </w:t>
      </w:r>
      <w:proofErr w:type="spellStart"/>
      <w:r>
        <w:rPr>
          <w:rStyle w:val="Fett"/>
          <w:rFonts w:eastAsiaTheme="majorEastAsia"/>
        </w:rPr>
        <w:t>versuchung</w:t>
      </w:r>
      <w:proofErr w:type="spellEnd"/>
      <w:r>
        <w:rPr>
          <w:rStyle w:val="Fett"/>
          <w:rFonts w:eastAsiaTheme="majorEastAsia"/>
        </w:rPr>
        <w:t xml:space="preserve"> / sonder </w:t>
      </w:r>
      <w:proofErr w:type="spellStart"/>
      <w:r>
        <w:rPr>
          <w:rStyle w:val="Fett"/>
          <w:rFonts w:eastAsiaTheme="majorEastAsia"/>
        </w:rPr>
        <w:t>erloese</w:t>
      </w:r>
      <w:proofErr w:type="spellEnd"/>
      <w:r>
        <w:rPr>
          <w:rStyle w:val="Fett"/>
          <w:rFonts w:eastAsiaTheme="majorEastAsia"/>
        </w:rPr>
        <w:t xml:space="preserve"> uns vom </w:t>
      </w:r>
      <w:proofErr w:type="spellStart"/>
      <w:r>
        <w:rPr>
          <w:rStyle w:val="Fett"/>
          <w:rFonts w:eastAsiaTheme="majorEastAsia"/>
        </w:rPr>
        <w:t>boesen</w:t>
      </w:r>
      <w:proofErr w:type="spellEnd"/>
      <w:r>
        <w:rPr>
          <w:rStyle w:val="Fett"/>
          <w:rFonts w:eastAsiaTheme="majorEastAsia"/>
        </w:rPr>
        <w:t xml:space="preserve">. Denn dein ist das reich / und die </w:t>
      </w:r>
      <w:proofErr w:type="spellStart"/>
      <w:r>
        <w:rPr>
          <w:rStyle w:val="Fett"/>
          <w:rFonts w:eastAsiaTheme="majorEastAsia"/>
        </w:rPr>
        <w:t>krafft</w:t>
      </w:r>
      <w:proofErr w:type="spellEnd"/>
      <w:r>
        <w:rPr>
          <w:rStyle w:val="Fett"/>
          <w:rFonts w:eastAsiaTheme="majorEastAsia"/>
        </w:rPr>
        <w:t xml:space="preserve"> / und die </w:t>
      </w:r>
      <w:proofErr w:type="spellStart"/>
      <w:r>
        <w:rPr>
          <w:rStyle w:val="Fett"/>
          <w:rFonts w:eastAsiaTheme="majorEastAsia"/>
        </w:rPr>
        <w:t>herrlichekti</w:t>
      </w:r>
      <w:proofErr w:type="spellEnd"/>
      <w:r>
        <w:rPr>
          <w:rStyle w:val="Fett"/>
          <w:rFonts w:eastAsiaTheme="majorEastAsia"/>
        </w:rPr>
        <w:t xml:space="preserve"> in </w:t>
      </w:r>
      <w:proofErr w:type="spellStart"/>
      <w:r>
        <w:rPr>
          <w:rStyle w:val="Fett"/>
          <w:rFonts w:eastAsiaTheme="majorEastAsia"/>
        </w:rPr>
        <w:t>ewigkeit</w:t>
      </w:r>
      <w:proofErr w:type="spellEnd"/>
      <w:r>
        <w:rPr>
          <w:rStyle w:val="Fett"/>
          <w:rFonts w:eastAsiaTheme="majorEastAsia"/>
        </w:rPr>
        <w:t xml:space="preserve"> / Amen.</w:t>
      </w:r>
      <w:r>
        <w:t xml:space="preserve"> </w:t>
      </w:r>
    </w:p>
    <w:p w14:paraId="09018F31"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hat uns Christus befohlen Gott also anzureden / </w:t>
      </w:r>
      <w:r>
        <w:rPr>
          <w:rStyle w:val="Fett"/>
          <w:rFonts w:eastAsiaTheme="majorEastAsia"/>
        </w:rPr>
        <w:t>Unser Vater</w:t>
      </w:r>
      <w:r>
        <w:t xml:space="preserve">? </w:t>
      </w:r>
    </w:p>
    <w:p w14:paraId="1BDF0459" w14:textId="77777777" w:rsidR="00923C96" w:rsidRDefault="00923C96" w:rsidP="00923C96">
      <w:pPr>
        <w:pStyle w:val="StandardWeb"/>
      </w:pPr>
      <w:r>
        <w:rPr>
          <w:rStyle w:val="Hervorhebung"/>
          <w:rFonts w:eastAsiaTheme="majorEastAsia"/>
        </w:rPr>
        <w:t>Antwort.</w:t>
      </w:r>
      <w:r>
        <w:br/>
        <w:t xml:space="preserve">Daß er gleich im </w:t>
      </w:r>
      <w:proofErr w:type="spellStart"/>
      <w:r>
        <w:t>anfang</w:t>
      </w:r>
      <w:proofErr w:type="spellEnd"/>
      <w:r>
        <w:t xml:space="preserve"> unsers </w:t>
      </w:r>
      <w:proofErr w:type="spellStart"/>
      <w:r>
        <w:t>gebetts</w:t>
      </w:r>
      <w:proofErr w:type="spellEnd"/>
      <w:r>
        <w:t xml:space="preserve"> in uns erwecke die kindliche furcht und </w:t>
      </w:r>
      <w:proofErr w:type="spellStart"/>
      <w:r>
        <w:t>zuversicht</w:t>
      </w:r>
      <w:proofErr w:type="spellEnd"/>
      <w:r>
        <w:t xml:space="preserve"> gegen Gott / welche der </w:t>
      </w:r>
      <w:proofErr w:type="spellStart"/>
      <w:r>
        <w:t>grund</w:t>
      </w:r>
      <w:proofErr w:type="spellEnd"/>
      <w:r>
        <w:t xml:space="preserve"> unsers </w:t>
      </w:r>
      <w:proofErr w:type="spellStart"/>
      <w:r>
        <w:t>gebets</w:t>
      </w:r>
      <w:proofErr w:type="spellEnd"/>
      <w:r>
        <w:t xml:space="preserve"> </w:t>
      </w:r>
      <w:proofErr w:type="spellStart"/>
      <w:r>
        <w:t>sol</w:t>
      </w:r>
      <w:proofErr w:type="spellEnd"/>
      <w:r>
        <w:t xml:space="preserve"> sein: Nemlich / daß Gott unser Vater durch Christum worden sey / und </w:t>
      </w:r>
      <w:proofErr w:type="spellStart"/>
      <w:r>
        <w:t>woelle</w:t>
      </w:r>
      <w:proofErr w:type="spellEnd"/>
      <w:r>
        <w:t xml:space="preserve"> uns viel weniger versagen / </w:t>
      </w:r>
      <w:proofErr w:type="spellStart"/>
      <w:r>
        <w:t>warumb</w:t>
      </w:r>
      <w:proofErr w:type="spellEnd"/>
      <w:r>
        <w:t xml:space="preserve"> wir </w:t>
      </w:r>
      <w:proofErr w:type="spellStart"/>
      <w:r>
        <w:t>jhn</w:t>
      </w:r>
      <w:proofErr w:type="spellEnd"/>
      <w:r>
        <w:t xml:space="preserve"> im glauben bitten / denn unsere Väter uns </w:t>
      </w:r>
      <w:proofErr w:type="spellStart"/>
      <w:r>
        <w:t>jrdische</w:t>
      </w:r>
      <w:proofErr w:type="spellEnd"/>
      <w:r>
        <w:t xml:space="preserve"> ding abschlagen. </w:t>
      </w:r>
    </w:p>
    <w:p w14:paraId="55B690FD" w14:textId="77777777" w:rsidR="00923C96" w:rsidRDefault="00923C96" w:rsidP="00923C96">
      <w:pPr>
        <w:pStyle w:val="StandardWeb"/>
      </w:pPr>
      <w:r>
        <w:rPr>
          <w:rStyle w:val="Hervorhebung"/>
          <w:rFonts w:eastAsiaTheme="majorEastAsia"/>
        </w:rPr>
        <w:t>Frag.</w:t>
      </w:r>
      <w:r>
        <w:br/>
      </w:r>
      <w:proofErr w:type="spellStart"/>
      <w:r>
        <w:t>Warumb</w:t>
      </w:r>
      <w:proofErr w:type="spellEnd"/>
      <w:r>
        <w:t xml:space="preserve"> wird hinzugethan / </w:t>
      </w:r>
      <w:r>
        <w:rPr>
          <w:rStyle w:val="Fett"/>
          <w:rFonts w:eastAsiaTheme="majorEastAsia"/>
        </w:rPr>
        <w:t>Der du bist in himmeln.</w:t>
      </w:r>
      <w:r>
        <w:t xml:space="preserve"> </w:t>
      </w:r>
    </w:p>
    <w:p w14:paraId="57E51EC3" w14:textId="77777777" w:rsidR="00923C96" w:rsidRDefault="00923C96" w:rsidP="00923C96">
      <w:pPr>
        <w:pStyle w:val="StandardWeb"/>
      </w:pPr>
      <w:r>
        <w:rPr>
          <w:rStyle w:val="Hervorhebung"/>
          <w:rFonts w:eastAsiaTheme="majorEastAsia"/>
        </w:rPr>
        <w:t>Antwort.</w:t>
      </w:r>
      <w:r>
        <w:br/>
      </w:r>
      <w:proofErr w:type="spellStart"/>
      <w:r>
        <w:t>Auff</w:t>
      </w:r>
      <w:proofErr w:type="spellEnd"/>
      <w:r>
        <w:t xml:space="preserve"> daß wir von der </w:t>
      </w:r>
      <w:proofErr w:type="spellStart"/>
      <w:r>
        <w:t>himlischen</w:t>
      </w:r>
      <w:proofErr w:type="spellEnd"/>
      <w:r>
        <w:t xml:space="preserve"> </w:t>
      </w:r>
      <w:proofErr w:type="spellStart"/>
      <w:r>
        <w:t>Maiestet</w:t>
      </w:r>
      <w:proofErr w:type="spellEnd"/>
      <w:r>
        <w:t xml:space="preserve"> Gottes / nichts </w:t>
      </w:r>
      <w:proofErr w:type="spellStart"/>
      <w:r>
        <w:t>jrdisch</w:t>
      </w:r>
      <w:proofErr w:type="spellEnd"/>
      <w:r>
        <w:t xml:space="preserve"> </w:t>
      </w:r>
      <w:proofErr w:type="spellStart"/>
      <w:r>
        <w:t>gedencken</w:t>
      </w:r>
      <w:proofErr w:type="spellEnd"/>
      <w:r>
        <w:t xml:space="preserve"> / und von seiner </w:t>
      </w:r>
      <w:proofErr w:type="spellStart"/>
      <w:r>
        <w:t>allmechtigkeit</w:t>
      </w:r>
      <w:proofErr w:type="spellEnd"/>
      <w:r>
        <w:t xml:space="preserve"> alle </w:t>
      </w:r>
      <w:proofErr w:type="spellStart"/>
      <w:r>
        <w:t>nothdurfft</w:t>
      </w:r>
      <w:proofErr w:type="spellEnd"/>
      <w:r>
        <w:t xml:space="preserve"> </w:t>
      </w:r>
      <w:proofErr w:type="spellStart"/>
      <w:r>
        <w:t>leibs</w:t>
      </w:r>
      <w:proofErr w:type="spellEnd"/>
      <w:r>
        <w:t xml:space="preserve"> und der </w:t>
      </w:r>
      <w:proofErr w:type="spellStart"/>
      <w:r>
        <w:t>seelen</w:t>
      </w:r>
      <w:proofErr w:type="spellEnd"/>
      <w:r>
        <w:t xml:space="preserve"> gewarten. </w:t>
      </w:r>
    </w:p>
    <w:p w14:paraId="0BDA0B6A" w14:textId="77777777" w:rsidR="00923C96" w:rsidRDefault="00923C96" w:rsidP="00923C96">
      <w:pPr>
        <w:pStyle w:val="StandardWeb"/>
      </w:pPr>
      <w:r>
        <w:rPr>
          <w:rStyle w:val="Hervorhebung"/>
          <w:rFonts w:eastAsiaTheme="majorEastAsia"/>
        </w:rPr>
        <w:t>Frag.</w:t>
      </w:r>
      <w:r>
        <w:br/>
        <w:t xml:space="preserve">Was ist die erste Bitt? </w:t>
      </w:r>
    </w:p>
    <w:p w14:paraId="46F49C8D" w14:textId="77777777" w:rsidR="00923C96" w:rsidRDefault="00923C96" w:rsidP="00923C96">
      <w:pPr>
        <w:pStyle w:val="StandardWeb"/>
      </w:pPr>
      <w:r>
        <w:rPr>
          <w:rStyle w:val="Hervorhebung"/>
          <w:rFonts w:eastAsiaTheme="majorEastAsia"/>
        </w:rPr>
        <w:t>Antwort.</w:t>
      </w:r>
      <w:r>
        <w:br/>
      </w:r>
      <w:r>
        <w:rPr>
          <w:rStyle w:val="Fett"/>
          <w:rFonts w:eastAsiaTheme="majorEastAsia"/>
        </w:rPr>
        <w:t>Geheiliget werde dein Name</w:t>
      </w:r>
      <w:r>
        <w:t xml:space="preserve"> / daß ist / gib uns erstlich daß wir dich recht erkennen / und dich in allen deinen </w:t>
      </w:r>
      <w:proofErr w:type="spellStart"/>
      <w:r>
        <w:t>wercken</w:t>
      </w:r>
      <w:proofErr w:type="spellEnd"/>
      <w:r>
        <w:t xml:space="preserve"> / in welchen leuchtet deine </w:t>
      </w:r>
      <w:proofErr w:type="spellStart"/>
      <w:r>
        <w:t>allmechtigkeit</w:t>
      </w:r>
      <w:proofErr w:type="spellEnd"/>
      <w:r>
        <w:t xml:space="preserve"> / </w:t>
      </w:r>
      <w:proofErr w:type="spellStart"/>
      <w:r>
        <w:t>weißheit</w:t>
      </w:r>
      <w:proofErr w:type="spellEnd"/>
      <w:r>
        <w:t xml:space="preserve"> / </w:t>
      </w:r>
      <w:proofErr w:type="spellStart"/>
      <w:r>
        <w:t>güte</w:t>
      </w:r>
      <w:proofErr w:type="spellEnd"/>
      <w:r>
        <w:t xml:space="preserve"> / </w:t>
      </w:r>
      <w:proofErr w:type="spellStart"/>
      <w:r>
        <w:t>gerechtigkeit</w:t>
      </w:r>
      <w:proofErr w:type="spellEnd"/>
      <w:r>
        <w:t xml:space="preserve"> / </w:t>
      </w:r>
      <w:proofErr w:type="spellStart"/>
      <w:r>
        <w:t>barmhertzigkeit</w:t>
      </w:r>
      <w:proofErr w:type="spellEnd"/>
      <w:r>
        <w:t xml:space="preserve"> und </w:t>
      </w:r>
      <w:proofErr w:type="spellStart"/>
      <w:r>
        <w:t>warheit</w:t>
      </w:r>
      <w:proofErr w:type="spellEnd"/>
      <w:r>
        <w:t xml:space="preserve"> / heiligen / </w:t>
      </w:r>
      <w:proofErr w:type="spellStart"/>
      <w:r>
        <w:t>rhümen</w:t>
      </w:r>
      <w:proofErr w:type="spellEnd"/>
      <w:r>
        <w:t xml:space="preserve"> und preisen. Darnach auch daß wir unser </w:t>
      </w:r>
      <w:proofErr w:type="spellStart"/>
      <w:r>
        <w:t>gantzes</w:t>
      </w:r>
      <w:proofErr w:type="spellEnd"/>
      <w:r>
        <w:t xml:space="preserve"> leben / </w:t>
      </w:r>
      <w:proofErr w:type="spellStart"/>
      <w:r>
        <w:t>gedancken</w:t>
      </w:r>
      <w:proofErr w:type="spellEnd"/>
      <w:r>
        <w:t xml:space="preserve"> / </w:t>
      </w:r>
      <w:proofErr w:type="spellStart"/>
      <w:r>
        <w:t>wort</w:t>
      </w:r>
      <w:proofErr w:type="spellEnd"/>
      <w:r>
        <w:t xml:space="preserve"> und </w:t>
      </w:r>
      <w:proofErr w:type="spellStart"/>
      <w:r>
        <w:t>werck</w:t>
      </w:r>
      <w:proofErr w:type="spellEnd"/>
      <w:r>
        <w:t xml:space="preserve"> dahin richten / daß dein Name </w:t>
      </w:r>
      <w:proofErr w:type="spellStart"/>
      <w:r>
        <w:t>umb</w:t>
      </w:r>
      <w:proofErr w:type="spellEnd"/>
      <w:r>
        <w:t xml:space="preserve"> </w:t>
      </w:r>
      <w:proofErr w:type="spellStart"/>
      <w:r>
        <w:t>unsert</w:t>
      </w:r>
      <w:proofErr w:type="spellEnd"/>
      <w:r>
        <w:t xml:space="preserve"> willen </w:t>
      </w:r>
      <w:proofErr w:type="spellStart"/>
      <w:r>
        <w:t>nit</w:t>
      </w:r>
      <w:proofErr w:type="spellEnd"/>
      <w:r>
        <w:t xml:space="preserve"> </w:t>
      </w:r>
      <w:proofErr w:type="spellStart"/>
      <w:r>
        <w:t>gelestert</w:t>
      </w:r>
      <w:proofErr w:type="spellEnd"/>
      <w:r>
        <w:t xml:space="preserve"> / sonder geehret und gepriesen werde. </w:t>
      </w:r>
    </w:p>
    <w:p w14:paraId="3126AC28" w14:textId="77777777" w:rsidR="00923C96" w:rsidRDefault="00923C96" w:rsidP="00923C96">
      <w:pPr>
        <w:pStyle w:val="StandardWeb"/>
      </w:pPr>
      <w:r>
        <w:rPr>
          <w:rStyle w:val="Hervorhebung"/>
          <w:rFonts w:eastAsiaTheme="majorEastAsia"/>
        </w:rPr>
        <w:t>Frag.</w:t>
      </w:r>
      <w:r>
        <w:br/>
        <w:t xml:space="preserve">Was ist die ander Bitt? </w:t>
      </w:r>
    </w:p>
    <w:p w14:paraId="33A759B1" w14:textId="77777777" w:rsidR="00923C96" w:rsidRDefault="00923C96" w:rsidP="00923C96">
      <w:pPr>
        <w:pStyle w:val="StandardWeb"/>
      </w:pPr>
      <w:r>
        <w:rPr>
          <w:rStyle w:val="Hervorhebung"/>
          <w:rFonts w:eastAsiaTheme="majorEastAsia"/>
        </w:rPr>
        <w:t>Antwort.</w:t>
      </w:r>
      <w:r>
        <w:br/>
      </w:r>
      <w:proofErr w:type="spellStart"/>
      <w:r>
        <w:rPr>
          <w:rStyle w:val="Fett"/>
          <w:rFonts w:eastAsiaTheme="majorEastAsia"/>
        </w:rPr>
        <w:t>Zukom</w:t>
      </w:r>
      <w:proofErr w:type="spellEnd"/>
      <w:r>
        <w:rPr>
          <w:rStyle w:val="Fett"/>
          <w:rFonts w:eastAsiaTheme="majorEastAsia"/>
        </w:rPr>
        <w:t xml:space="preserve"> dein Reich</w:t>
      </w:r>
      <w:r>
        <w:t xml:space="preserve"> / das ist / Regiere uns also durch dein </w:t>
      </w:r>
      <w:proofErr w:type="spellStart"/>
      <w:r>
        <w:t>wort</w:t>
      </w:r>
      <w:proofErr w:type="spellEnd"/>
      <w:r>
        <w:t xml:space="preserve"> und geist / daß wir uns dir je </w:t>
      </w:r>
      <w:proofErr w:type="spellStart"/>
      <w:r>
        <w:t>lenger</w:t>
      </w:r>
      <w:proofErr w:type="spellEnd"/>
      <w:r>
        <w:t xml:space="preserve"> je mehr </w:t>
      </w:r>
      <w:proofErr w:type="spellStart"/>
      <w:r>
        <w:t>underwerffen</w:t>
      </w:r>
      <w:proofErr w:type="spellEnd"/>
      <w:r>
        <w:t xml:space="preserve">: erhalt und mehre deine </w:t>
      </w:r>
      <w:proofErr w:type="spellStart"/>
      <w:r>
        <w:t>kirchen</w:t>
      </w:r>
      <w:proofErr w:type="spellEnd"/>
      <w:r>
        <w:t xml:space="preserve"> / und </w:t>
      </w:r>
      <w:proofErr w:type="spellStart"/>
      <w:r>
        <w:t>zerstoere</w:t>
      </w:r>
      <w:proofErr w:type="spellEnd"/>
      <w:r>
        <w:t xml:space="preserve"> die </w:t>
      </w:r>
      <w:proofErr w:type="spellStart"/>
      <w:r>
        <w:t>werck</w:t>
      </w:r>
      <w:proofErr w:type="spellEnd"/>
      <w:r>
        <w:t xml:space="preserve"> des </w:t>
      </w:r>
      <w:proofErr w:type="spellStart"/>
      <w:r>
        <w:t>Teuffels</w:t>
      </w:r>
      <w:proofErr w:type="spellEnd"/>
      <w:r>
        <w:t xml:space="preserve"> / und allen </w:t>
      </w:r>
      <w:proofErr w:type="spellStart"/>
      <w:r>
        <w:t>gewalt</w:t>
      </w:r>
      <w:proofErr w:type="spellEnd"/>
      <w:r>
        <w:t xml:space="preserve"> der sich wider dich erhebt / und alle </w:t>
      </w:r>
      <w:proofErr w:type="spellStart"/>
      <w:r>
        <w:t>boese</w:t>
      </w:r>
      <w:proofErr w:type="spellEnd"/>
      <w:r>
        <w:t xml:space="preserve"> </w:t>
      </w:r>
      <w:proofErr w:type="spellStart"/>
      <w:r>
        <w:t>rahtschlege</w:t>
      </w:r>
      <w:proofErr w:type="spellEnd"/>
      <w:r>
        <w:t xml:space="preserve"> / die wider dein heiliges </w:t>
      </w:r>
      <w:proofErr w:type="spellStart"/>
      <w:r>
        <w:t>wort</w:t>
      </w:r>
      <w:proofErr w:type="spellEnd"/>
      <w:r>
        <w:t xml:space="preserve"> erdacht werden / biß die </w:t>
      </w:r>
      <w:proofErr w:type="spellStart"/>
      <w:r>
        <w:t>volkommenheit</w:t>
      </w:r>
      <w:proofErr w:type="spellEnd"/>
      <w:r>
        <w:t xml:space="preserve"> deines Reichs </w:t>
      </w:r>
      <w:proofErr w:type="spellStart"/>
      <w:r>
        <w:t>hertzu</w:t>
      </w:r>
      <w:proofErr w:type="spellEnd"/>
      <w:r>
        <w:t xml:space="preserve"> komme / darin du wirst alles in allen sein. </w:t>
      </w:r>
    </w:p>
    <w:p w14:paraId="3628A901" w14:textId="77777777" w:rsidR="00923C96" w:rsidRDefault="00923C96" w:rsidP="00923C96">
      <w:pPr>
        <w:pStyle w:val="StandardWeb"/>
      </w:pPr>
      <w:r>
        <w:rPr>
          <w:rStyle w:val="Hervorhebung"/>
          <w:rFonts w:eastAsiaTheme="majorEastAsia"/>
        </w:rPr>
        <w:t>Frag.</w:t>
      </w:r>
      <w:r>
        <w:br/>
        <w:t xml:space="preserve">Was ist die dritte Bitt? </w:t>
      </w:r>
    </w:p>
    <w:p w14:paraId="50E84CB3" w14:textId="77777777" w:rsidR="00923C96" w:rsidRDefault="00923C96" w:rsidP="00923C96">
      <w:pPr>
        <w:pStyle w:val="StandardWeb"/>
      </w:pPr>
      <w:r>
        <w:rPr>
          <w:rStyle w:val="Hervorhebung"/>
          <w:rFonts w:eastAsiaTheme="majorEastAsia"/>
        </w:rPr>
        <w:t>Antwort.</w:t>
      </w:r>
      <w:r>
        <w:br/>
      </w:r>
      <w:r>
        <w:rPr>
          <w:rStyle w:val="Fett"/>
          <w:rFonts w:eastAsiaTheme="majorEastAsia"/>
        </w:rPr>
        <w:t xml:space="preserve">Dein Wil geschehe </w:t>
      </w:r>
      <w:proofErr w:type="spellStart"/>
      <w:r>
        <w:rPr>
          <w:rStyle w:val="Fett"/>
          <w:rFonts w:eastAsiaTheme="majorEastAsia"/>
        </w:rPr>
        <w:t>auff</w:t>
      </w:r>
      <w:proofErr w:type="spellEnd"/>
      <w:r>
        <w:rPr>
          <w:rStyle w:val="Fett"/>
          <w:rFonts w:eastAsiaTheme="majorEastAsia"/>
        </w:rPr>
        <w:t xml:space="preserve"> erden wie im </w:t>
      </w:r>
      <w:proofErr w:type="spellStart"/>
      <w:r>
        <w:rPr>
          <w:rStyle w:val="Fett"/>
          <w:rFonts w:eastAsiaTheme="majorEastAsia"/>
        </w:rPr>
        <w:t>himmel</w:t>
      </w:r>
      <w:proofErr w:type="spellEnd"/>
      <w:r>
        <w:t xml:space="preserve"> / das ist / verleihe daß wir und alle </w:t>
      </w:r>
      <w:proofErr w:type="spellStart"/>
      <w:r>
        <w:t>menschen</w:t>
      </w:r>
      <w:proofErr w:type="spellEnd"/>
      <w:r>
        <w:t xml:space="preserve"> unserm eigenen willen absagen / und deinem allein guten willen </w:t>
      </w:r>
      <w:proofErr w:type="spellStart"/>
      <w:r>
        <w:t>one</w:t>
      </w:r>
      <w:proofErr w:type="spellEnd"/>
      <w:r>
        <w:t xml:space="preserve"> alles widersprechen gehorchen / daß also </w:t>
      </w:r>
      <w:proofErr w:type="spellStart"/>
      <w:r>
        <w:t>jederman</w:t>
      </w:r>
      <w:proofErr w:type="spellEnd"/>
      <w:r>
        <w:t xml:space="preserve"> sein </w:t>
      </w:r>
      <w:proofErr w:type="spellStart"/>
      <w:r>
        <w:t>ampt</w:t>
      </w:r>
      <w:proofErr w:type="spellEnd"/>
      <w:r>
        <w:t xml:space="preserve"> und </w:t>
      </w:r>
      <w:proofErr w:type="spellStart"/>
      <w:r>
        <w:t>beruff</w:t>
      </w:r>
      <w:proofErr w:type="spellEnd"/>
      <w:r>
        <w:t xml:space="preserve"> so willig und </w:t>
      </w:r>
      <w:proofErr w:type="spellStart"/>
      <w:r>
        <w:t>trewlich</w:t>
      </w:r>
      <w:proofErr w:type="spellEnd"/>
      <w:r>
        <w:t xml:space="preserve"> </w:t>
      </w:r>
      <w:proofErr w:type="spellStart"/>
      <w:r>
        <w:t>außrichte</w:t>
      </w:r>
      <w:proofErr w:type="spellEnd"/>
      <w:r>
        <w:t xml:space="preserve"> / wie die Engel im </w:t>
      </w:r>
      <w:proofErr w:type="spellStart"/>
      <w:r>
        <w:t>himmel</w:t>
      </w:r>
      <w:proofErr w:type="spellEnd"/>
      <w:r>
        <w:t xml:space="preserve">. </w:t>
      </w:r>
    </w:p>
    <w:p w14:paraId="7AD357D9" w14:textId="77777777" w:rsidR="00923C96" w:rsidRDefault="00923C96" w:rsidP="00923C96">
      <w:pPr>
        <w:pStyle w:val="StandardWeb"/>
      </w:pPr>
      <w:r>
        <w:rPr>
          <w:rStyle w:val="Hervorhebung"/>
          <w:rFonts w:eastAsiaTheme="majorEastAsia"/>
        </w:rPr>
        <w:t>Frag.</w:t>
      </w:r>
      <w:r>
        <w:br/>
        <w:t xml:space="preserve">Was ist die </w:t>
      </w:r>
      <w:proofErr w:type="spellStart"/>
      <w:r>
        <w:t>vierde</w:t>
      </w:r>
      <w:proofErr w:type="spellEnd"/>
      <w:r>
        <w:t xml:space="preserve"> Bitt? </w:t>
      </w:r>
    </w:p>
    <w:p w14:paraId="18DE2475" w14:textId="77777777" w:rsidR="00923C96" w:rsidRDefault="00923C96" w:rsidP="00923C96">
      <w:pPr>
        <w:pStyle w:val="StandardWeb"/>
      </w:pPr>
      <w:r>
        <w:rPr>
          <w:rStyle w:val="Hervorhebung"/>
          <w:rFonts w:eastAsiaTheme="majorEastAsia"/>
        </w:rPr>
        <w:t>Antwort.</w:t>
      </w:r>
      <w:r>
        <w:br/>
      </w:r>
      <w:r>
        <w:rPr>
          <w:rStyle w:val="Fett"/>
          <w:rFonts w:eastAsiaTheme="majorEastAsia"/>
        </w:rPr>
        <w:t xml:space="preserve">Gib uns heut unser </w:t>
      </w:r>
      <w:proofErr w:type="spellStart"/>
      <w:r>
        <w:rPr>
          <w:rStyle w:val="Fett"/>
          <w:rFonts w:eastAsiaTheme="majorEastAsia"/>
        </w:rPr>
        <w:t>teglich</w:t>
      </w:r>
      <w:proofErr w:type="spellEnd"/>
      <w:r>
        <w:rPr>
          <w:rStyle w:val="Fett"/>
          <w:rFonts w:eastAsiaTheme="majorEastAsia"/>
        </w:rPr>
        <w:t xml:space="preserve"> </w:t>
      </w:r>
      <w:proofErr w:type="spellStart"/>
      <w:r>
        <w:rPr>
          <w:rStyle w:val="Fett"/>
          <w:rFonts w:eastAsiaTheme="majorEastAsia"/>
        </w:rPr>
        <w:t>brod</w:t>
      </w:r>
      <w:proofErr w:type="spellEnd"/>
      <w:r>
        <w:t xml:space="preserve"> / das ist / wollest uns mit aller leiblichen </w:t>
      </w:r>
      <w:proofErr w:type="spellStart"/>
      <w:r>
        <w:t>notdurfft</w:t>
      </w:r>
      <w:proofErr w:type="spellEnd"/>
      <w:r>
        <w:t xml:space="preserve"> versorgen / </w:t>
      </w:r>
      <w:proofErr w:type="spellStart"/>
      <w:r>
        <w:t>auff</w:t>
      </w:r>
      <w:proofErr w:type="spellEnd"/>
      <w:r>
        <w:t xml:space="preserve"> daß wir </w:t>
      </w:r>
      <w:proofErr w:type="spellStart"/>
      <w:r>
        <w:t>dardurch</w:t>
      </w:r>
      <w:proofErr w:type="spellEnd"/>
      <w:r>
        <w:t xml:space="preserve"> erkennen / daß du der einig </w:t>
      </w:r>
      <w:proofErr w:type="spellStart"/>
      <w:r>
        <w:t>ursprung</w:t>
      </w:r>
      <w:proofErr w:type="spellEnd"/>
      <w:r>
        <w:t xml:space="preserve"> alles guten bist / und daß </w:t>
      </w:r>
      <w:proofErr w:type="spellStart"/>
      <w:r>
        <w:t>one</w:t>
      </w:r>
      <w:proofErr w:type="spellEnd"/>
      <w:r>
        <w:t xml:space="preserve"> deinen </w:t>
      </w:r>
      <w:proofErr w:type="spellStart"/>
      <w:r>
        <w:t>segen</w:t>
      </w:r>
      <w:proofErr w:type="spellEnd"/>
      <w:r>
        <w:t xml:space="preserve"> / weder unsere sorgen und </w:t>
      </w:r>
      <w:proofErr w:type="spellStart"/>
      <w:r>
        <w:t>arbeit</w:t>
      </w:r>
      <w:proofErr w:type="spellEnd"/>
      <w:r>
        <w:t xml:space="preserve"> / noch deine gaben uns </w:t>
      </w:r>
      <w:proofErr w:type="spellStart"/>
      <w:r>
        <w:t>gedeien</w:t>
      </w:r>
      <w:proofErr w:type="spellEnd"/>
      <w:r>
        <w:t xml:space="preserve"> / und wir derhalben unser </w:t>
      </w:r>
      <w:proofErr w:type="spellStart"/>
      <w:r>
        <w:t>vertrawen</w:t>
      </w:r>
      <w:proofErr w:type="spellEnd"/>
      <w:r>
        <w:t xml:space="preserve"> von allen Creaturen abziehen / und allein </w:t>
      </w:r>
      <w:proofErr w:type="spellStart"/>
      <w:r>
        <w:t>auff</w:t>
      </w:r>
      <w:proofErr w:type="spellEnd"/>
      <w:r>
        <w:t xml:space="preserve"> dich setzen. </w:t>
      </w:r>
    </w:p>
    <w:p w14:paraId="1D296377" w14:textId="77777777" w:rsidR="00923C96" w:rsidRDefault="00923C96" w:rsidP="00923C96">
      <w:pPr>
        <w:pStyle w:val="StandardWeb"/>
      </w:pPr>
      <w:r>
        <w:rPr>
          <w:rStyle w:val="Hervorhebung"/>
          <w:rFonts w:eastAsiaTheme="majorEastAsia"/>
        </w:rPr>
        <w:t>Frag.</w:t>
      </w:r>
      <w:r>
        <w:br/>
        <w:t xml:space="preserve">Was ist die </w:t>
      </w:r>
      <w:proofErr w:type="spellStart"/>
      <w:r>
        <w:t>fünffte</w:t>
      </w:r>
      <w:proofErr w:type="spellEnd"/>
      <w:r>
        <w:t xml:space="preserve"> Bitt? </w:t>
      </w:r>
    </w:p>
    <w:p w14:paraId="57D9803B" w14:textId="77777777" w:rsidR="00923C96" w:rsidRDefault="00923C96" w:rsidP="00923C96">
      <w:pPr>
        <w:pStyle w:val="StandardWeb"/>
      </w:pPr>
      <w:r>
        <w:rPr>
          <w:rStyle w:val="Hervorhebung"/>
          <w:rFonts w:eastAsiaTheme="majorEastAsia"/>
        </w:rPr>
        <w:t>Antwort.</w:t>
      </w:r>
      <w:r>
        <w:br/>
      </w:r>
      <w:r>
        <w:rPr>
          <w:rStyle w:val="Fett"/>
          <w:rFonts w:eastAsiaTheme="majorEastAsia"/>
        </w:rPr>
        <w:t xml:space="preserve">Vergib uns unsere schuld / als auch wir vergeben unsern </w:t>
      </w:r>
      <w:proofErr w:type="spellStart"/>
      <w:r>
        <w:rPr>
          <w:rStyle w:val="Fett"/>
          <w:rFonts w:eastAsiaTheme="majorEastAsia"/>
        </w:rPr>
        <w:t>schuldigern</w:t>
      </w:r>
      <w:proofErr w:type="spellEnd"/>
      <w:r>
        <w:rPr>
          <w:rStyle w:val="Fett"/>
          <w:rFonts w:eastAsiaTheme="majorEastAsia"/>
        </w:rPr>
        <w:t xml:space="preserve"> </w:t>
      </w:r>
      <w:r>
        <w:t xml:space="preserve">/ das ist / wollest uns armen </w:t>
      </w:r>
      <w:proofErr w:type="spellStart"/>
      <w:r>
        <w:t>suendern</w:t>
      </w:r>
      <w:proofErr w:type="spellEnd"/>
      <w:r>
        <w:t xml:space="preserve"> alle unsere </w:t>
      </w:r>
      <w:proofErr w:type="spellStart"/>
      <w:r>
        <w:t>missethat</w:t>
      </w:r>
      <w:proofErr w:type="spellEnd"/>
      <w:r>
        <w:t xml:space="preserve"> / auch das </w:t>
      </w:r>
      <w:proofErr w:type="spellStart"/>
      <w:r>
        <w:t>boese</w:t>
      </w:r>
      <w:proofErr w:type="spellEnd"/>
      <w:r>
        <w:t xml:space="preserve"> / so uns noch </w:t>
      </w:r>
      <w:proofErr w:type="spellStart"/>
      <w:r>
        <w:t>jmmerdr</w:t>
      </w:r>
      <w:proofErr w:type="spellEnd"/>
      <w:r>
        <w:t xml:space="preserve"> </w:t>
      </w:r>
      <w:proofErr w:type="spellStart"/>
      <w:r>
        <w:t>anhenget</w:t>
      </w:r>
      <w:proofErr w:type="spellEnd"/>
      <w:r>
        <w:t xml:space="preserve"> </w:t>
      </w:r>
      <w:proofErr w:type="spellStart"/>
      <w:r>
        <w:t>umb</w:t>
      </w:r>
      <w:proofErr w:type="spellEnd"/>
      <w:r>
        <w:t xml:space="preserve"> des </w:t>
      </w:r>
      <w:proofErr w:type="spellStart"/>
      <w:r>
        <w:t>bluts</w:t>
      </w:r>
      <w:proofErr w:type="spellEnd"/>
      <w:r>
        <w:t xml:space="preserve"> Christi willen </w:t>
      </w:r>
      <w:proofErr w:type="spellStart"/>
      <w:r>
        <w:t>nit</w:t>
      </w:r>
      <w:proofErr w:type="spellEnd"/>
      <w:r>
        <w:t xml:space="preserve"> zurechnen / wie auch wir diß </w:t>
      </w:r>
      <w:proofErr w:type="spellStart"/>
      <w:r>
        <w:t>zeugnuß</w:t>
      </w:r>
      <w:proofErr w:type="spellEnd"/>
      <w:r>
        <w:t xml:space="preserve"> deiner </w:t>
      </w:r>
      <w:proofErr w:type="spellStart"/>
      <w:r>
        <w:t>gnad</w:t>
      </w:r>
      <w:proofErr w:type="spellEnd"/>
      <w:r>
        <w:t xml:space="preserve"> in uns befinden / daß unser </w:t>
      </w:r>
      <w:proofErr w:type="spellStart"/>
      <w:r>
        <w:t>gantzer</w:t>
      </w:r>
      <w:proofErr w:type="spellEnd"/>
      <w:r>
        <w:t xml:space="preserve"> </w:t>
      </w:r>
      <w:proofErr w:type="spellStart"/>
      <w:r>
        <w:t>fuersatz</w:t>
      </w:r>
      <w:proofErr w:type="spellEnd"/>
      <w:r>
        <w:t xml:space="preserve"> ist / unserm </w:t>
      </w:r>
      <w:proofErr w:type="spellStart"/>
      <w:r>
        <w:t>nechsten</w:t>
      </w:r>
      <w:proofErr w:type="spellEnd"/>
      <w:r>
        <w:t xml:space="preserve"> von </w:t>
      </w:r>
      <w:proofErr w:type="spellStart"/>
      <w:r>
        <w:t>hertzen</w:t>
      </w:r>
      <w:proofErr w:type="spellEnd"/>
      <w:r>
        <w:t xml:space="preserve"> </w:t>
      </w:r>
      <w:proofErr w:type="spellStart"/>
      <w:r>
        <w:t>zuverzeihen</w:t>
      </w:r>
      <w:proofErr w:type="spellEnd"/>
      <w:r>
        <w:t xml:space="preserve">. </w:t>
      </w:r>
    </w:p>
    <w:p w14:paraId="4E193385" w14:textId="77777777" w:rsidR="00923C96" w:rsidRDefault="00923C96" w:rsidP="00923C96">
      <w:pPr>
        <w:pStyle w:val="StandardWeb"/>
      </w:pPr>
      <w:r>
        <w:rPr>
          <w:rStyle w:val="Hervorhebung"/>
          <w:rFonts w:eastAsiaTheme="majorEastAsia"/>
        </w:rPr>
        <w:t>Frag.</w:t>
      </w:r>
      <w:r>
        <w:br/>
        <w:t xml:space="preserve">Was ist die sechste Bitt? </w:t>
      </w:r>
    </w:p>
    <w:p w14:paraId="37DA5839" w14:textId="77777777" w:rsidR="00923C96" w:rsidRDefault="00923C96" w:rsidP="00923C96">
      <w:pPr>
        <w:pStyle w:val="StandardWeb"/>
      </w:pPr>
      <w:r>
        <w:rPr>
          <w:rStyle w:val="Hervorhebung"/>
          <w:rFonts w:eastAsiaTheme="majorEastAsia"/>
        </w:rPr>
        <w:t>Antwort.</w:t>
      </w:r>
      <w:r>
        <w:br/>
      </w:r>
      <w:r>
        <w:rPr>
          <w:rStyle w:val="Fett"/>
          <w:rFonts w:eastAsiaTheme="majorEastAsia"/>
        </w:rPr>
        <w:t xml:space="preserve">Und </w:t>
      </w:r>
      <w:proofErr w:type="spellStart"/>
      <w:r>
        <w:rPr>
          <w:rStyle w:val="Fett"/>
          <w:rFonts w:eastAsiaTheme="majorEastAsia"/>
        </w:rPr>
        <w:t>fuer</w:t>
      </w:r>
      <w:proofErr w:type="spellEnd"/>
      <w:r>
        <w:rPr>
          <w:rStyle w:val="Fett"/>
          <w:rFonts w:eastAsiaTheme="majorEastAsia"/>
        </w:rPr>
        <w:t xml:space="preserve"> uns </w:t>
      </w:r>
      <w:proofErr w:type="spellStart"/>
      <w:r>
        <w:rPr>
          <w:rStyle w:val="Fett"/>
          <w:rFonts w:eastAsiaTheme="majorEastAsia"/>
        </w:rPr>
        <w:t>nit</w:t>
      </w:r>
      <w:proofErr w:type="spellEnd"/>
      <w:r>
        <w:rPr>
          <w:rStyle w:val="Fett"/>
          <w:rFonts w:eastAsiaTheme="majorEastAsia"/>
        </w:rPr>
        <w:t xml:space="preserve"> in </w:t>
      </w:r>
      <w:proofErr w:type="spellStart"/>
      <w:r>
        <w:rPr>
          <w:rStyle w:val="Fett"/>
          <w:rFonts w:eastAsiaTheme="majorEastAsia"/>
        </w:rPr>
        <w:t>versuchung</w:t>
      </w:r>
      <w:proofErr w:type="spellEnd"/>
      <w:r>
        <w:rPr>
          <w:rStyle w:val="Fett"/>
          <w:rFonts w:eastAsiaTheme="majorEastAsia"/>
        </w:rPr>
        <w:t xml:space="preserve"> / sonder </w:t>
      </w:r>
      <w:proofErr w:type="spellStart"/>
      <w:r>
        <w:rPr>
          <w:rStyle w:val="Fett"/>
          <w:rFonts w:eastAsiaTheme="majorEastAsia"/>
        </w:rPr>
        <w:t>erloese</w:t>
      </w:r>
      <w:proofErr w:type="spellEnd"/>
      <w:r>
        <w:rPr>
          <w:rStyle w:val="Fett"/>
          <w:rFonts w:eastAsiaTheme="majorEastAsia"/>
        </w:rPr>
        <w:t xml:space="preserve"> uns vom </w:t>
      </w:r>
      <w:proofErr w:type="spellStart"/>
      <w:r>
        <w:rPr>
          <w:rStyle w:val="Fett"/>
          <w:rFonts w:eastAsiaTheme="majorEastAsia"/>
        </w:rPr>
        <w:t>boesen</w:t>
      </w:r>
      <w:proofErr w:type="spellEnd"/>
      <w:r>
        <w:t xml:space="preserve"> / das ist / dieweil wir </w:t>
      </w:r>
      <w:proofErr w:type="spellStart"/>
      <w:r>
        <w:t>auß</w:t>
      </w:r>
      <w:proofErr w:type="spellEnd"/>
      <w:r>
        <w:t xml:space="preserve"> uns selbst so schwach sein / daß wir </w:t>
      </w:r>
      <w:proofErr w:type="spellStart"/>
      <w:r>
        <w:t>nit</w:t>
      </w:r>
      <w:proofErr w:type="spellEnd"/>
      <w:r>
        <w:t xml:space="preserve"> einen </w:t>
      </w:r>
      <w:proofErr w:type="spellStart"/>
      <w:r>
        <w:t>augenblick</w:t>
      </w:r>
      <w:proofErr w:type="spellEnd"/>
      <w:r>
        <w:t xml:space="preserve"> bestehen </w:t>
      </w:r>
      <w:proofErr w:type="spellStart"/>
      <w:r>
        <w:t>koennen</w:t>
      </w:r>
      <w:proofErr w:type="spellEnd"/>
      <w:r>
        <w:t xml:space="preserve"> / und darzu unsere abgesagte feind / den Teufel / die </w:t>
      </w:r>
      <w:proofErr w:type="spellStart"/>
      <w:r>
        <w:t>welt</w:t>
      </w:r>
      <w:proofErr w:type="spellEnd"/>
      <w:r>
        <w:t xml:space="preserve"> / und unser eigen </w:t>
      </w:r>
      <w:proofErr w:type="spellStart"/>
      <w:r>
        <w:t>fleisch</w:t>
      </w:r>
      <w:proofErr w:type="spellEnd"/>
      <w:r>
        <w:t xml:space="preserve"> / </w:t>
      </w:r>
      <w:proofErr w:type="spellStart"/>
      <w:r>
        <w:t>nit</w:t>
      </w:r>
      <w:proofErr w:type="spellEnd"/>
      <w:r>
        <w:t xml:space="preserve"> </w:t>
      </w:r>
      <w:proofErr w:type="spellStart"/>
      <w:r>
        <w:t>auffhoeren</w:t>
      </w:r>
      <w:proofErr w:type="spellEnd"/>
      <w:r>
        <w:t xml:space="preserve"> uns anzufechten: so wollest uns erhalten und </w:t>
      </w:r>
      <w:proofErr w:type="spellStart"/>
      <w:r>
        <w:t>stercken</w:t>
      </w:r>
      <w:proofErr w:type="spellEnd"/>
      <w:r>
        <w:t xml:space="preserve"> durch die </w:t>
      </w:r>
      <w:proofErr w:type="spellStart"/>
      <w:r>
        <w:t>krafft</w:t>
      </w:r>
      <w:proofErr w:type="spellEnd"/>
      <w:r>
        <w:t xml:space="preserve"> deines heiligen Geistes / </w:t>
      </w:r>
      <w:proofErr w:type="spellStart"/>
      <w:r>
        <w:t>auff</w:t>
      </w:r>
      <w:proofErr w:type="spellEnd"/>
      <w:r>
        <w:t xml:space="preserve"> </w:t>
      </w:r>
      <w:proofErr w:type="spellStart"/>
      <w:r>
        <w:t>daz</w:t>
      </w:r>
      <w:proofErr w:type="spellEnd"/>
      <w:r>
        <w:t xml:space="preserve"> wir </w:t>
      </w:r>
      <w:proofErr w:type="spellStart"/>
      <w:r>
        <w:t>jnen</w:t>
      </w:r>
      <w:proofErr w:type="spellEnd"/>
      <w:r>
        <w:t xml:space="preserve"> </w:t>
      </w:r>
      <w:proofErr w:type="spellStart"/>
      <w:r>
        <w:t>moegen</w:t>
      </w:r>
      <w:proofErr w:type="spellEnd"/>
      <w:r>
        <w:t xml:space="preserve"> festen widerstand thun / und in diesem geistlichen streit </w:t>
      </w:r>
      <w:proofErr w:type="spellStart"/>
      <w:r>
        <w:t>nit</w:t>
      </w:r>
      <w:proofErr w:type="spellEnd"/>
      <w:r>
        <w:t xml:space="preserve"> </w:t>
      </w:r>
      <w:proofErr w:type="spellStart"/>
      <w:r>
        <w:t>unden</w:t>
      </w:r>
      <w:proofErr w:type="spellEnd"/>
      <w:r>
        <w:t xml:space="preserve"> </w:t>
      </w:r>
      <w:proofErr w:type="spellStart"/>
      <w:r>
        <w:t>ligen</w:t>
      </w:r>
      <w:proofErr w:type="spellEnd"/>
      <w:r>
        <w:t xml:space="preserve"> / biß daß wir </w:t>
      </w:r>
      <w:proofErr w:type="spellStart"/>
      <w:r>
        <w:t>entlich</w:t>
      </w:r>
      <w:proofErr w:type="spellEnd"/>
      <w:r>
        <w:t xml:space="preserve"> den sieg </w:t>
      </w:r>
      <w:proofErr w:type="spellStart"/>
      <w:r>
        <w:t>volkomlich</w:t>
      </w:r>
      <w:proofErr w:type="spellEnd"/>
      <w:r>
        <w:t xml:space="preserve"> behalten. </w:t>
      </w:r>
    </w:p>
    <w:p w14:paraId="4E77538E" w14:textId="77777777" w:rsidR="00923C96" w:rsidRDefault="00923C96" w:rsidP="00923C96">
      <w:pPr>
        <w:pStyle w:val="StandardWeb"/>
      </w:pPr>
      <w:r>
        <w:rPr>
          <w:rStyle w:val="Hervorhebung"/>
          <w:rFonts w:eastAsiaTheme="majorEastAsia"/>
        </w:rPr>
        <w:t>Frag.</w:t>
      </w:r>
      <w:r>
        <w:br/>
        <w:t xml:space="preserve">Wie beschleust du diß Gebet? </w:t>
      </w:r>
    </w:p>
    <w:p w14:paraId="52CD480D" w14:textId="77777777" w:rsidR="00923C96" w:rsidRDefault="00923C96" w:rsidP="00923C96">
      <w:pPr>
        <w:pStyle w:val="StandardWeb"/>
      </w:pPr>
      <w:r>
        <w:rPr>
          <w:rStyle w:val="Hervorhebung"/>
          <w:rFonts w:eastAsiaTheme="majorEastAsia"/>
        </w:rPr>
        <w:t>Antwort.</w:t>
      </w:r>
      <w:r>
        <w:br/>
      </w:r>
      <w:r>
        <w:rPr>
          <w:rStyle w:val="Fett"/>
          <w:rFonts w:eastAsiaTheme="majorEastAsia"/>
        </w:rPr>
        <w:t xml:space="preserve">Denn dein ist das Reich / die </w:t>
      </w:r>
      <w:proofErr w:type="spellStart"/>
      <w:r>
        <w:rPr>
          <w:rStyle w:val="Fett"/>
          <w:rFonts w:eastAsiaTheme="majorEastAsia"/>
        </w:rPr>
        <w:t>krafft</w:t>
      </w:r>
      <w:proofErr w:type="spellEnd"/>
      <w:r>
        <w:rPr>
          <w:rStyle w:val="Fett"/>
          <w:rFonts w:eastAsiaTheme="majorEastAsia"/>
        </w:rPr>
        <w:t xml:space="preserve"> / und die </w:t>
      </w:r>
      <w:proofErr w:type="spellStart"/>
      <w:r>
        <w:rPr>
          <w:rStyle w:val="Fett"/>
          <w:rFonts w:eastAsiaTheme="majorEastAsia"/>
        </w:rPr>
        <w:t>herrligkeit</w:t>
      </w:r>
      <w:proofErr w:type="spellEnd"/>
      <w:r>
        <w:rPr>
          <w:rStyle w:val="Fett"/>
          <w:rFonts w:eastAsiaTheme="majorEastAsia"/>
        </w:rPr>
        <w:t xml:space="preserve"> in </w:t>
      </w:r>
      <w:proofErr w:type="spellStart"/>
      <w:r>
        <w:rPr>
          <w:rStyle w:val="Fett"/>
          <w:rFonts w:eastAsiaTheme="majorEastAsia"/>
        </w:rPr>
        <w:t>ewigkeit</w:t>
      </w:r>
      <w:proofErr w:type="spellEnd"/>
      <w:r>
        <w:t xml:space="preserve"> / das ist / </w:t>
      </w:r>
      <w:proofErr w:type="spellStart"/>
      <w:r>
        <w:t>Solchs</w:t>
      </w:r>
      <w:proofErr w:type="spellEnd"/>
      <w:r>
        <w:t xml:space="preserve"> alles bitten wir </w:t>
      </w:r>
      <w:proofErr w:type="spellStart"/>
      <w:r>
        <w:t>darumb</w:t>
      </w:r>
      <w:proofErr w:type="spellEnd"/>
      <w:r>
        <w:t xml:space="preserve"> von dir / daß du als unser </w:t>
      </w:r>
      <w:proofErr w:type="spellStart"/>
      <w:r>
        <w:t>Koenig</w:t>
      </w:r>
      <w:proofErr w:type="spellEnd"/>
      <w:r>
        <w:t xml:space="preserve"> / und aller ding </w:t>
      </w:r>
      <w:proofErr w:type="spellStart"/>
      <w:r>
        <w:t>mechtig</w:t>
      </w:r>
      <w:proofErr w:type="spellEnd"/>
      <w:r>
        <w:t xml:space="preserve"> / uns alles guts geben </w:t>
      </w:r>
      <w:proofErr w:type="spellStart"/>
      <w:r>
        <w:t>wilst</w:t>
      </w:r>
      <w:proofErr w:type="spellEnd"/>
      <w:r>
        <w:t xml:space="preserve"> / und </w:t>
      </w:r>
      <w:proofErr w:type="spellStart"/>
      <w:r>
        <w:t>kanst</w:t>
      </w:r>
      <w:proofErr w:type="spellEnd"/>
      <w:r>
        <w:t xml:space="preserve"> / und daß dadurch nicht wir / sonder dein heiliger Name ewig </w:t>
      </w:r>
      <w:proofErr w:type="spellStart"/>
      <w:r>
        <w:t>sol</w:t>
      </w:r>
      <w:proofErr w:type="spellEnd"/>
      <w:r>
        <w:t xml:space="preserve"> gepriesen werden. </w:t>
      </w:r>
    </w:p>
    <w:p w14:paraId="2851EFEB" w14:textId="77777777" w:rsidR="00923C96" w:rsidRDefault="00923C96" w:rsidP="00923C96">
      <w:pPr>
        <w:pStyle w:val="StandardWeb"/>
      </w:pPr>
      <w:r>
        <w:rPr>
          <w:rStyle w:val="Hervorhebung"/>
          <w:rFonts w:eastAsiaTheme="majorEastAsia"/>
        </w:rPr>
        <w:t>Frag.</w:t>
      </w:r>
      <w:r>
        <w:br/>
        <w:t xml:space="preserve">Was </w:t>
      </w:r>
      <w:proofErr w:type="spellStart"/>
      <w:r>
        <w:t>bedeut</w:t>
      </w:r>
      <w:proofErr w:type="spellEnd"/>
      <w:r>
        <w:t xml:space="preserve"> das </w:t>
      </w:r>
      <w:proofErr w:type="spellStart"/>
      <w:r>
        <w:t>woertlein</w:t>
      </w:r>
      <w:proofErr w:type="spellEnd"/>
      <w:r>
        <w:t xml:space="preserve"> / Amen. </w:t>
      </w:r>
    </w:p>
    <w:p w14:paraId="6A6DD200" w14:textId="77777777" w:rsidR="00923C96" w:rsidRDefault="00923C96" w:rsidP="00923C96">
      <w:pPr>
        <w:pStyle w:val="StandardWeb"/>
      </w:pPr>
      <w:r>
        <w:rPr>
          <w:rStyle w:val="Hervorhebung"/>
          <w:rFonts w:eastAsiaTheme="majorEastAsia"/>
        </w:rPr>
        <w:t>Antwort.</w:t>
      </w:r>
      <w:r>
        <w:br/>
      </w:r>
      <w:r>
        <w:rPr>
          <w:rStyle w:val="Fett"/>
          <w:rFonts w:eastAsiaTheme="majorEastAsia"/>
        </w:rPr>
        <w:t>Amen</w:t>
      </w:r>
      <w:r>
        <w:t xml:space="preserve"> </w:t>
      </w:r>
      <w:proofErr w:type="spellStart"/>
      <w:r>
        <w:t>heist</w:t>
      </w:r>
      <w:proofErr w:type="spellEnd"/>
      <w:r>
        <w:t xml:space="preserve"> / das </w:t>
      </w:r>
      <w:proofErr w:type="spellStart"/>
      <w:r>
        <w:t>sol</w:t>
      </w:r>
      <w:proofErr w:type="spellEnd"/>
      <w:r>
        <w:t xml:space="preserve"> war und gewiß sein. Denn mein gebet viel gewisser von Gott </w:t>
      </w:r>
      <w:proofErr w:type="spellStart"/>
      <w:r>
        <w:t>erhoeret</w:t>
      </w:r>
      <w:proofErr w:type="spellEnd"/>
      <w:r>
        <w:t xml:space="preserve"> ist / denn ich in meinem </w:t>
      </w:r>
      <w:proofErr w:type="spellStart"/>
      <w:r>
        <w:t>hertzen</w:t>
      </w:r>
      <w:proofErr w:type="spellEnd"/>
      <w:r>
        <w:t xml:space="preserve"> </w:t>
      </w:r>
      <w:proofErr w:type="spellStart"/>
      <w:r>
        <w:t>fuele</w:t>
      </w:r>
      <w:proofErr w:type="spellEnd"/>
      <w:r>
        <w:t xml:space="preserve"> / daß ich solches von ihm </w:t>
      </w:r>
      <w:proofErr w:type="spellStart"/>
      <w:r>
        <w:t>begere</w:t>
      </w:r>
      <w:proofErr w:type="spellEnd"/>
      <w:r>
        <w:t xml:space="preserve">. </w:t>
      </w:r>
    </w:p>
    <w:p w14:paraId="121E3CB8" w14:textId="77777777" w:rsidR="00923C96" w:rsidRDefault="00923C96" w:rsidP="00923C96">
      <w:pPr>
        <w:pStyle w:val="berschrift3"/>
      </w:pPr>
      <w:r>
        <w:t xml:space="preserve">Verzeichnis der </w:t>
      </w:r>
      <w:proofErr w:type="spellStart"/>
      <w:r>
        <w:t>fürnemsten</w:t>
      </w:r>
      <w:proofErr w:type="spellEnd"/>
      <w:r>
        <w:t xml:space="preserve"> Text / wie die ordentlich im vorgehenden Catechismo </w:t>
      </w:r>
      <w:proofErr w:type="spellStart"/>
      <w:r>
        <w:t>erkleret</w:t>
      </w:r>
      <w:proofErr w:type="spellEnd"/>
      <w:r>
        <w:t xml:space="preserve"> sein.</w:t>
      </w:r>
    </w:p>
    <w:p w14:paraId="2D0C15D8" w14:textId="77777777" w:rsidR="00923C96" w:rsidRDefault="00923C96" w:rsidP="00923C96">
      <w:pPr>
        <w:pStyle w:val="StandardWeb"/>
      </w:pPr>
      <w:r>
        <w:rPr>
          <w:rStyle w:val="Fett"/>
          <w:rFonts w:eastAsiaTheme="majorEastAsia"/>
        </w:rPr>
        <w:t xml:space="preserve">Summa des </w:t>
      </w:r>
      <w:proofErr w:type="spellStart"/>
      <w:r>
        <w:rPr>
          <w:rStyle w:val="Fett"/>
          <w:rFonts w:eastAsiaTheme="majorEastAsia"/>
        </w:rPr>
        <w:t>Goettlichen</w:t>
      </w:r>
      <w:proofErr w:type="spellEnd"/>
      <w:r>
        <w:rPr>
          <w:rStyle w:val="Fett"/>
          <w:rFonts w:eastAsiaTheme="majorEastAsia"/>
        </w:rPr>
        <w:t xml:space="preserve"> Gesetzes</w:t>
      </w:r>
      <w:r>
        <w:t xml:space="preserve"> / Darauß wir unser </w:t>
      </w:r>
      <w:proofErr w:type="spellStart"/>
      <w:r>
        <w:t>Suend</w:t>
      </w:r>
      <w:proofErr w:type="spellEnd"/>
      <w:r>
        <w:t xml:space="preserve"> und </w:t>
      </w:r>
      <w:proofErr w:type="spellStart"/>
      <w:r>
        <w:t>elendt</w:t>
      </w:r>
      <w:proofErr w:type="spellEnd"/>
      <w:r>
        <w:t xml:space="preserve"> erkennen. </w:t>
      </w:r>
    </w:p>
    <w:p w14:paraId="43AEBF62" w14:textId="77777777" w:rsidR="00923C96" w:rsidRDefault="00923C96" w:rsidP="00923C96">
      <w:pPr>
        <w:pStyle w:val="StandardWeb"/>
      </w:pP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lieben Gott deinen HERREN von </w:t>
      </w:r>
      <w:proofErr w:type="spellStart"/>
      <w:r>
        <w:rPr>
          <w:rStyle w:val="Fett"/>
          <w:rFonts w:eastAsiaTheme="majorEastAsia"/>
        </w:rPr>
        <w:t>gantzem</w:t>
      </w:r>
      <w:proofErr w:type="spellEnd"/>
      <w:r>
        <w:rPr>
          <w:rStyle w:val="Fett"/>
          <w:rFonts w:eastAsiaTheme="majorEastAsia"/>
        </w:rPr>
        <w:t xml:space="preserve"> </w:t>
      </w:r>
      <w:proofErr w:type="spellStart"/>
      <w:r>
        <w:rPr>
          <w:rStyle w:val="Fett"/>
          <w:rFonts w:eastAsiaTheme="majorEastAsia"/>
        </w:rPr>
        <w:t>hertzen</w:t>
      </w:r>
      <w:proofErr w:type="spellEnd"/>
      <w:r>
        <w:rPr>
          <w:rStyle w:val="Fett"/>
          <w:rFonts w:eastAsiaTheme="majorEastAsia"/>
        </w:rPr>
        <w:t xml:space="preserve"> / von </w:t>
      </w:r>
      <w:proofErr w:type="spellStart"/>
      <w:r>
        <w:rPr>
          <w:rStyle w:val="Fett"/>
          <w:rFonts w:eastAsiaTheme="majorEastAsia"/>
        </w:rPr>
        <w:t>gantzer</w:t>
      </w:r>
      <w:proofErr w:type="spellEnd"/>
      <w:r>
        <w:rPr>
          <w:rStyle w:val="Fett"/>
          <w:rFonts w:eastAsiaTheme="majorEastAsia"/>
        </w:rPr>
        <w:t xml:space="preserve"> </w:t>
      </w:r>
      <w:proofErr w:type="spellStart"/>
      <w:r>
        <w:rPr>
          <w:rStyle w:val="Fett"/>
          <w:rFonts w:eastAsiaTheme="majorEastAsia"/>
        </w:rPr>
        <w:t>seelen</w:t>
      </w:r>
      <w:proofErr w:type="spellEnd"/>
      <w:r>
        <w:rPr>
          <w:rStyle w:val="Fett"/>
          <w:rFonts w:eastAsiaTheme="majorEastAsia"/>
        </w:rPr>
        <w:t xml:space="preserve"> / von </w:t>
      </w:r>
      <w:proofErr w:type="spellStart"/>
      <w:r>
        <w:rPr>
          <w:rStyle w:val="Fett"/>
          <w:rFonts w:eastAsiaTheme="majorEastAsia"/>
        </w:rPr>
        <w:t>gantzem</w:t>
      </w:r>
      <w:proofErr w:type="spellEnd"/>
      <w:r>
        <w:rPr>
          <w:rStyle w:val="Fett"/>
          <w:rFonts w:eastAsiaTheme="majorEastAsia"/>
        </w:rPr>
        <w:t xml:space="preserve"> </w:t>
      </w:r>
      <w:proofErr w:type="spellStart"/>
      <w:r>
        <w:rPr>
          <w:rStyle w:val="Fett"/>
          <w:rFonts w:eastAsiaTheme="majorEastAsia"/>
        </w:rPr>
        <w:t>gemüth</w:t>
      </w:r>
      <w:proofErr w:type="spellEnd"/>
      <w:r>
        <w:rPr>
          <w:rStyle w:val="Fett"/>
          <w:rFonts w:eastAsiaTheme="majorEastAsia"/>
        </w:rPr>
        <w:t xml:space="preserve"> und allen </w:t>
      </w:r>
      <w:proofErr w:type="spellStart"/>
      <w:r>
        <w:rPr>
          <w:rStyle w:val="Fett"/>
          <w:rFonts w:eastAsiaTheme="majorEastAsia"/>
        </w:rPr>
        <w:t>krefften</w:t>
      </w:r>
      <w:proofErr w:type="spellEnd"/>
      <w:r>
        <w:rPr>
          <w:rStyle w:val="Fett"/>
          <w:rFonts w:eastAsiaTheme="majorEastAsia"/>
        </w:rPr>
        <w:t xml:space="preserve"> / diß ist das </w:t>
      </w:r>
      <w:proofErr w:type="spellStart"/>
      <w:r>
        <w:rPr>
          <w:rStyle w:val="Fett"/>
          <w:rFonts w:eastAsiaTheme="majorEastAsia"/>
        </w:rPr>
        <w:t>fuernembste</w:t>
      </w:r>
      <w:proofErr w:type="spellEnd"/>
      <w:r>
        <w:rPr>
          <w:rStyle w:val="Fett"/>
          <w:rFonts w:eastAsiaTheme="majorEastAsia"/>
        </w:rPr>
        <w:t xml:space="preserve"> und das </w:t>
      </w:r>
      <w:proofErr w:type="spellStart"/>
      <w:r>
        <w:rPr>
          <w:rStyle w:val="Fett"/>
          <w:rFonts w:eastAsiaTheme="majorEastAsia"/>
        </w:rPr>
        <w:t>groeste</w:t>
      </w:r>
      <w:proofErr w:type="spellEnd"/>
      <w:r>
        <w:rPr>
          <w:rStyle w:val="Fett"/>
          <w:rFonts w:eastAsiaTheme="majorEastAsia"/>
        </w:rPr>
        <w:t xml:space="preserve"> gebot. Das ander aber ist dem gleich: Du </w:t>
      </w:r>
      <w:proofErr w:type="spellStart"/>
      <w:r>
        <w:rPr>
          <w:rStyle w:val="Fett"/>
          <w:rFonts w:eastAsiaTheme="majorEastAsia"/>
        </w:rPr>
        <w:t>solt</w:t>
      </w:r>
      <w:proofErr w:type="spellEnd"/>
      <w:r>
        <w:rPr>
          <w:rStyle w:val="Fett"/>
          <w:rFonts w:eastAsiaTheme="majorEastAsia"/>
        </w:rPr>
        <w:t xml:space="preserve"> deinen </w:t>
      </w:r>
      <w:proofErr w:type="spellStart"/>
      <w:r>
        <w:rPr>
          <w:rStyle w:val="Fett"/>
          <w:rFonts w:eastAsiaTheme="majorEastAsia"/>
        </w:rPr>
        <w:t>nechsten</w:t>
      </w:r>
      <w:proofErr w:type="spellEnd"/>
      <w:r>
        <w:rPr>
          <w:rStyle w:val="Fett"/>
          <w:rFonts w:eastAsiaTheme="majorEastAsia"/>
        </w:rPr>
        <w:t xml:space="preserve"> lieben als dich selbst. In diesen zweyen Geboten hanget das </w:t>
      </w:r>
      <w:proofErr w:type="spellStart"/>
      <w:r>
        <w:rPr>
          <w:rStyle w:val="Fett"/>
          <w:rFonts w:eastAsiaTheme="majorEastAsia"/>
        </w:rPr>
        <w:t>gantze</w:t>
      </w:r>
      <w:proofErr w:type="spellEnd"/>
      <w:r>
        <w:rPr>
          <w:rStyle w:val="Fett"/>
          <w:rFonts w:eastAsiaTheme="majorEastAsia"/>
        </w:rPr>
        <w:t xml:space="preserve"> Gesetz und die Propheten. Verflucht sey </w:t>
      </w:r>
      <w:proofErr w:type="spellStart"/>
      <w:r>
        <w:rPr>
          <w:rStyle w:val="Fett"/>
          <w:rFonts w:eastAsiaTheme="majorEastAsia"/>
        </w:rPr>
        <w:t>jederman</w:t>
      </w:r>
      <w:proofErr w:type="spellEnd"/>
      <w:r>
        <w:rPr>
          <w:rStyle w:val="Fett"/>
          <w:rFonts w:eastAsiaTheme="majorEastAsia"/>
        </w:rPr>
        <w:t xml:space="preserve"> / der nicht bleibt in allem dem / das geschrieben stehet / in dem buch des Gesetzes / das ers thue.</w:t>
      </w:r>
      <w:r>
        <w:t xml:space="preserve"> </w:t>
      </w:r>
    </w:p>
    <w:p w14:paraId="21F0EA1F" w14:textId="77777777" w:rsidR="00923C96" w:rsidRDefault="00923C96" w:rsidP="00923C96">
      <w:pPr>
        <w:pStyle w:val="StandardWeb"/>
      </w:pPr>
      <w:r>
        <w:rPr>
          <w:rStyle w:val="Fett"/>
          <w:rFonts w:eastAsiaTheme="majorEastAsia"/>
        </w:rPr>
        <w:t xml:space="preserve">Die </w:t>
      </w:r>
      <w:proofErr w:type="spellStart"/>
      <w:r>
        <w:rPr>
          <w:rStyle w:val="Fett"/>
          <w:rFonts w:eastAsiaTheme="majorEastAsia"/>
        </w:rPr>
        <w:t>Artickel</w:t>
      </w:r>
      <w:proofErr w:type="spellEnd"/>
      <w:r>
        <w:rPr>
          <w:rStyle w:val="Fett"/>
          <w:rFonts w:eastAsiaTheme="majorEastAsia"/>
        </w:rPr>
        <w:t xml:space="preserve"> unsers Christlichen </w:t>
      </w:r>
      <w:proofErr w:type="spellStart"/>
      <w:r>
        <w:rPr>
          <w:rStyle w:val="Fett"/>
          <w:rFonts w:eastAsiaTheme="majorEastAsia"/>
        </w:rPr>
        <w:t>glaubens</w:t>
      </w:r>
      <w:proofErr w:type="spellEnd"/>
      <w:r>
        <w:t xml:space="preserve"> / Oder Summa des </w:t>
      </w:r>
      <w:proofErr w:type="spellStart"/>
      <w:r>
        <w:t>Evangelions</w:t>
      </w:r>
      <w:proofErr w:type="spellEnd"/>
      <w:r>
        <w:t xml:space="preserve"> / </w:t>
      </w:r>
      <w:proofErr w:type="spellStart"/>
      <w:r>
        <w:t>Auß</w:t>
      </w:r>
      <w:proofErr w:type="spellEnd"/>
      <w:r>
        <w:t xml:space="preserve"> dem wir lernen unser </w:t>
      </w:r>
      <w:proofErr w:type="spellStart"/>
      <w:r>
        <w:t>erloesung</w:t>
      </w:r>
      <w:proofErr w:type="spellEnd"/>
      <w:r>
        <w:t xml:space="preserve">. </w:t>
      </w:r>
    </w:p>
    <w:p w14:paraId="325260BC" w14:textId="77777777" w:rsidR="00923C96" w:rsidRDefault="00923C96" w:rsidP="00923C96">
      <w:pPr>
        <w:pStyle w:val="StandardWeb"/>
      </w:pPr>
      <w:r>
        <w:rPr>
          <w:rStyle w:val="Fett"/>
          <w:rFonts w:eastAsiaTheme="majorEastAsia"/>
        </w:rPr>
        <w:t xml:space="preserve">Ich glaub in Gott Vater / den </w:t>
      </w:r>
      <w:proofErr w:type="spellStart"/>
      <w:r>
        <w:rPr>
          <w:rStyle w:val="Fett"/>
          <w:rFonts w:eastAsiaTheme="majorEastAsia"/>
        </w:rPr>
        <w:t>Allmechtigen</w:t>
      </w:r>
      <w:proofErr w:type="spellEnd"/>
      <w:r>
        <w:rPr>
          <w:rStyle w:val="Fett"/>
          <w:rFonts w:eastAsiaTheme="majorEastAsia"/>
        </w:rPr>
        <w:t xml:space="preserve"> / </w:t>
      </w:r>
      <w:proofErr w:type="spellStart"/>
      <w:r>
        <w:rPr>
          <w:rStyle w:val="Fett"/>
          <w:rFonts w:eastAsiaTheme="majorEastAsia"/>
        </w:rPr>
        <w:t>Schoepffer</w:t>
      </w:r>
      <w:proofErr w:type="spellEnd"/>
      <w:r>
        <w:rPr>
          <w:rStyle w:val="Fett"/>
          <w:rFonts w:eastAsiaTheme="majorEastAsia"/>
        </w:rPr>
        <w:t xml:space="preserve"> </w:t>
      </w:r>
      <w:proofErr w:type="spellStart"/>
      <w:r>
        <w:rPr>
          <w:rStyle w:val="Fett"/>
          <w:rFonts w:eastAsiaTheme="majorEastAsia"/>
        </w:rPr>
        <w:t>himmels</w:t>
      </w:r>
      <w:proofErr w:type="spellEnd"/>
      <w:r>
        <w:rPr>
          <w:rStyle w:val="Fett"/>
          <w:rFonts w:eastAsiaTheme="majorEastAsia"/>
        </w:rPr>
        <w:t xml:space="preserve"> und der erden. Und in Jesum Christum / seinen eingebornen Son / unsern HERREN / der empfangen ist von dem heiligen Geist / geboren </w:t>
      </w:r>
      <w:proofErr w:type="spellStart"/>
      <w:r>
        <w:rPr>
          <w:rStyle w:val="Fett"/>
          <w:rFonts w:eastAsiaTheme="majorEastAsia"/>
        </w:rPr>
        <w:t>auß</w:t>
      </w:r>
      <w:proofErr w:type="spellEnd"/>
      <w:r>
        <w:rPr>
          <w:rStyle w:val="Fett"/>
          <w:rFonts w:eastAsiaTheme="majorEastAsia"/>
        </w:rPr>
        <w:t xml:space="preserve"> Maria der </w:t>
      </w:r>
      <w:proofErr w:type="spellStart"/>
      <w:r>
        <w:rPr>
          <w:rStyle w:val="Fett"/>
          <w:rFonts w:eastAsiaTheme="majorEastAsia"/>
        </w:rPr>
        <w:t>Jungfrawen</w:t>
      </w:r>
      <w:proofErr w:type="spellEnd"/>
      <w:r>
        <w:rPr>
          <w:rStyle w:val="Fett"/>
          <w:rFonts w:eastAsiaTheme="majorEastAsia"/>
        </w:rPr>
        <w:t xml:space="preserve"> / gelitten </w:t>
      </w:r>
      <w:proofErr w:type="spellStart"/>
      <w:r>
        <w:rPr>
          <w:rStyle w:val="Fett"/>
          <w:rFonts w:eastAsiaTheme="majorEastAsia"/>
        </w:rPr>
        <w:t>under</w:t>
      </w:r>
      <w:proofErr w:type="spellEnd"/>
      <w:r>
        <w:rPr>
          <w:rStyle w:val="Fett"/>
          <w:rFonts w:eastAsiaTheme="majorEastAsia"/>
        </w:rPr>
        <w:t xml:space="preserve"> Pontio Pilato / gecreutziget / gestorben und begraben / abgestiegen zu der Hellen / am dritten tag wider </w:t>
      </w:r>
      <w:proofErr w:type="spellStart"/>
      <w:r>
        <w:rPr>
          <w:rStyle w:val="Fett"/>
          <w:rFonts w:eastAsiaTheme="majorEastAsia"/>
        </w:rPr>
        <w:t>aufferstanden</w:t>
      </w:r>
      <w:proofErr w:type="spellEnd"/>
      <w:r>
        <w:rPr>
          <w:rStyle w:val="Fett"/>
          <w:rFonts w:eastAsiaTheme="majorEastAsia"/>
        </w:rPr>
        <w:t xml:space="preserve"> von den todten / </w:t>
      </w:r>
      <w:proofErr w:type="spellStart"/>
      <w:r>
        <w:rPr>
          <w:rStyle w:val="Fett"/>
          <w:rFonts w:eastAsiaTheme="majorEastAsia"/>
        </w:rPr>
        <w:t>auffgefaren</w:t>
      </w:r>
      <w:proofErr w:type="spellEnd"/>
      <w:r>
        <w:rPr>
          <w:rStyle w:val="Fett"/>
          <w:rFonts w:eastAsiaTheme="majorEastAsia"/>
        </w:rPr>
        <w:t xml:space="preserve"> gen </w:t>
      </w:r>
      <w:proofErr w:type="spellStart"/>
      <w:r>
        <w:rPr>
          <w:rStyle w:val="Fett"/>
          <w:rFonts w:eastAsiaTheme="majorEastAsia"/>
        </w:rPr>
        <w:t>himmel</w:t>
      </w:r>
      <w:proofErr w:type="spellEnd"/>
      <w:r>
        <w:rPr>
          <w:rStyle w:val="Fett"/>
          <w:rFonts w:eastAsiaTheme="majorEastAsia"/>
        </w:rPr>
        <w:t xml:space="preserve"> / sitzet zu der rechten Gottes / des </w:t>
      </w:r>
      <w:proofErr w:type="spellStart"/>
      <w:r>
        <w:rPr>
          <w:rStyle w:val="Fett"/>
          <w:rFonts w:eastAsiaTheme="majorEastAsia"/>
        </w:rPr>
        <w:t>allmechtigen</w:t>
      </w:r>
      <w:proofErr w:type="spellEnd"/>
      <w:r>
        <w:rPr>
          <w:rStyle w:val="Fett"/>
          <w:rFonts w:eastAsiaTheme="majorEastAsia"/>
        </w:rPr>
        <w:t xml:space="preserve"> Vaters / von dannen er kommen wird / zu richten die lebendigen und die todten. Ich glaub in den heiligen Geist / eine heilige allgemeine Christliche Kirch / die gemeinschafft der Heiligen / </w:t>
      </w:r>
      <w:proofErr w:type="spellStart"/>
      <w:r>
        <w:rPr>
          <w:rStyle w:val="Fett"/>
          <w:rFonts w:eastAsiaTheme="majorEastAsia"/>
        </w:rPr>
        <w:t>vergebung</w:t>
      </w:r>
      <w:proofErr w:type="spellEnd"/>
      <w:r>
        <w:rPr>
          <w:rStyle w:val="Fett"/>
          <w:rFonts w:eastAsiaTheme="majorEastAsia"/>
        </w:rPr>
        <w:t xml:space="preserve"> der </w:t>
      </w:r>
      <w:proofErr w:type="spellStart"/>
      <w:r>
        <w:rPr>
          <w:rStyle w:val="Fett"/>
          <w:rFonts w:eastAsiaTheme="majorEastAsia"/>
        </w:rPr>
        <w:t>Suenden</w:t>
      </w:r>
      <w:proofErr w:type="spellEnd"/>
      <w:r>
        <w:rPr>
          <w:rStyle w:val="Fett"/>
          <w:rFonts w:eastAsiaTheme="majorEastAsia"/>
        </w:rPr>
        <w:t xml:space="preserve"> / </w:t>
      </w:r>
      <w:proofErr w:type="spellStart"/>
      <w:r>
        <w:rPr>
          <w:rStyle w:val="Fett"/>
          <w:rFonts w:eastAsiaTheme="majorEastAsia"/>
        </w:rPr>
        <w:t>aufferstehung</w:t>
      </w:r>
      <w:proofErr w:type="spellEnd"/>
      <w:r>
        <w:rPr>
          <w:rStyle w:val="Fett"/>
          <w:rFonts w:eastAsiaTheme="majorEastAsia"/>
        </w:rPr>
        <w:t xml:space="preserve"> des </w:t>
      </w:r>
      <w:proofErr w:type="spellStart"/>
      <w:r>
        <w:rPr>
          <w:rStyle w:val="Fett"/>
          <w:rFonts w:eastAsiaTheme="majorEastAsia"/>
        </w:rPr>
        <w:t>fleisches</w:t>
      </w:r>
      <w:proofErr w:type="spellEnd"/>
      <w:r>
        <w:rPr>
          <w:rStyle w:val="Fett"/>
          <w:rFonts w:eastAsiaTheme="majorEastAsia"/>
        </w:rPr>
        <w:t xml:space="preserve"> / und ein ewiges leben.</w:t>
      </w:r>
      <w:r>
        <w:t xml:space="preserve"> </w:t>
      </w:r>
    </w:p>
    <w:p w14:paraId="1D55CBFD" w14:textId="77777777" w:rsidR="00923C96" w:rsidRDefault="00923C96" w:rsidP="00923C96">
      <w:pPr>
        <w:pStyle w:val="StandardWeb"/>
      </w:pPr>
      <w:proofErr w:type="spellStart"/>
      <w:r>
        <w:rPr>
          <w:rStyle w:val="Fett"/>
          <w:rFonts w:eastAsiaTheme="majorEastAsia"/>
        </w:rPr>
        <w:t>Einsatzung</w:t>
      </w:r>
      <w:proofErr w:type="spellEnd"/>
      <w:r>
        <w:rPr>
          <w:rStyle w:val="Fett"/>
          <w:rFonts w:eastAsiaTheme="majorEastAsia"/>
        </w:rPr>
        <w:t xml:space="preserve"> der heiligen Sacrament</w:t>
      </w:r>
      <w:r>
        <w:t xml:space="preserve"> / Durch welche der heilige Geist uns diese </w:t>
      </w:r>
      <w:proofErr w:type="spellStart"/>
      <w:r>
        <w:t>erloesung</w:t>
      </w:r>
      <w:proofErr w:type="spellEnd"/>
      <w:r>
        <w:t xml:space="preserve"> versiegelt und versichert. </w:t>
      </w:r>
    </w:p>
    <w:p w14:paraId="7F7F6B85" w14:textId="77777777" w:rsidR="00923C96" w:rsidRDefault="00923C96" w:rsidP="00923C96">
      <w:pPr>
        <w:pStyle w:val="berschrift4"/>
      </w:pPr>
      <w:proofErr w:type="spellStart"/>
      <w:r>
        <w:t>Einsatzung</w:t>
      </w:r>
      <w:proofErr w:type="spellEnd"/>
      <w:r>
        <w:t xml:space="preserve"> des heiligen </w:t>
      </w:r>
      <w:proofErr w:type="spellStart"/>
      <w:r>
        <w:t>Tauffs</w:t>
      </w:r>
      <w:proofErr w:type="spellEnd"/>
      <w:r>
        <w:t>.</w:t>
      </w:r>
    </w:p>
    <w:p w14:paraId="564CB983" w14:textId="77777777" w:rsidR="00923C96" w:rsidRDefault="00923C96" w:rsidP="00923C96">
      <w:pPr>
        <w:pStyle w:val="StandardWeb"/>
      </w:pPr>
      <w:r>
        <w:t xml:space="preserve">Gehet hin / und lehret alle </w:t>
      </w:r>
      <w:proofErr w:type="spellStart"/>
      <w:r>
        <w:t>Voelcker</w:t>
      </w:r>
      <w:proofErr w:type="spellEnd"/>
      <w:r>
        <w:t xml:space="preserve"> / und </w:t>
      </w:r>
      <w:proofErr w:type="spellStart"/>
      <w:r>
        <w:t>tauffet</w:t>
      </w:r>
      <w:proofErr w:type="spellEnd"/>
      <w:r>
        <w:t xml:space="preserve"> sie im </w:t>
      </w:r>
      <w:proofErr w:type="spellStart"/>
      <w:r>
        <w:t>namen</w:t>
      </w:r>
      <w:proofErr w:type="spellEnd"/>
      <w:r>
        <w:t xml:space="preserve"> des Vaters / und des </w:t>
      </w:r>
      <w:proofErr w:type="spellStart"/>
      <w:r>
        <w:t>Sons</w:t>
      </w:r>
      <w:proofErr w:type="spellEnd"/>
      <w:r>
        <w:t xml:space="preserve"> / und des heiligen Geists. Wer da glaubt und </w:t>
      </w:r>
      <w:proofErr w:type="spellStart"/>
      <w:r>
        <w:t>getaufft</w:t>
      </w:r>
      <w:proofErr w:type="spellEnd"/>
      <w:r>
        <w:t xml:space="preserve"> </w:t>
      </w:r>
      <w:proofErr w:type="spellStart"/>
      <w:r>
        <w:t>wirdt</w:t>
      </w:r>
      <w:proofErr w:type="spellEnd"/>
      <w:r>
        <w:t xml:space="preserve"> / der </w:t>
      </w:r>
      <w:proofErr w:type="spellStart"/>
      <w:r>
        <w:t>wirdt</w:t>
      </w:r>
      <w:proofErr w:type="spellEnd"/>
      <w:r>
        <w:t xml:space="preserve"> selig werden: wer aber nicht glaubt / der wird </w:t>
      </w:r>
      <w:proofErr w:type="spellStart"/>
      <w:r>
        <w:t>verdampt</w:t>
      </w:r>
      <w:proofErr w:type="spellEnd"/>
      <w:r>
        <w:t xml:space="preserve"> werden. </w:t>
      </w:r>
    </w:p>
    <w:p w14:paraId="5875BB84" w14:textId="77777777" w:rsidR="00923C96" w:rsidRDefault="00923C96" w:rsidP="00923C96">
      <w:pPr>
        <w:pStyle w:val="berschrift4"/>
      </w:pPr>
      <w:proofErr w:type="spellStart"/>
      <w:r>
        <w:t>Einsatzung</w:t>
      </w:r>
      <w:proofErr w:type="spellEnd"/>
      <w:r>
        <w:t xml:space="preserve"> des heiligen Abendmals Christi.</w:t>
      </w:r>
    </w:p>
    <w:p w14:paraId="37A7AA7E" w14:textId="77777777" w:rsidR="00923C96" w:rsidRDefault="00923C96" w:rsidP="00923C96">
      <w:pPr>
        <w:pStyle w:val="StandardWeb"/>
      </w:pPr>
      <w:r>
        <w:t xml:space="preserve">Unser HERR Jesus in der </w:t>
      </w:r>
      <w:proofErr w:type="spellStart"/>
      <w:r>
        <w:t>nacht</w:t>
      </w:r>
      <w:proofErr w:type="spellEnd"/>
      <w:r>
        <w:t xml:space="preserve"> da er </w:t>
      </w:r>
      <w:proofErr w:type="spellStart"/>
      <w:r>
        <w:t>verrhaten</w:t>
      </w:r>
      <w:proofErr w:type="spellEnd"/>
      <w:r>
        <w:t xml:space="preserve"> ward / </w:t>
      </w:r>
      <w:proofErr w:type="spellStart"/>
      <w:r>
        <w:t>nam</w:t>
      </w:r>
      <w:proofErr w:type="spellEnd"/>
      <w:r>
        <w:t xml:space="preserve"> er das </w:t>
      </w:r>
      <w:proofErr w:type="spellStart"/>
      <w:r>
        <w:t>brod</w:t>
      </w:r>
      <w:proofErr w:type="spellEnd"/>
      <w:r>
        <w:t xml:space="preserve"> / </w:t>
      </w:r>
      <w:proofErr w:type="spellStart"/>
      <w:r>
        <w:t>dancket</w:t>
      </w:r>
      <w:proofErr w:type="spellEnd"/>
      <w:r>
        <w:t xml:space="preserve"> und brachs und sprach: </w:t>
      </w:r>
      <w:proofErr w:type="spellStart"/>
      <w:r>
        <w:t>Nemet</w:t>
      </w:r>
      <w:proofErr w:type="spellEnd"/>
      <w:r>
        <w:t xml:space="preserve"> esset / das ist mein leib / der </w:t>
      </w:r>
      <w:proofErr w:type="spellStart"/>
      <w:r>
        <w:t>fuer</w:t>
      </w:r>
      <w:proofErr w:type="spellEnd"/>
      <w:r>
        <w:t xml:space="preserve"> euch gebrochen wird / </w:t>
      </w:r>
      <w:proofErr w:type="spellStart"/>
      <w:r>
        <w:t>Solchs</w:t>
      </w:r>
      <w:proofErr w:type="spellEnd"/>
      <w:r>
        <w:t xml:space="preserve"> thut / zu meiner </w:t>
      </w:r>
      <w:proofErr w:type="spellStart"/>
      <w:r>
        <w:t>gedechtnuß</w:t>
      </w:r>
      <w:proofErr w:type="spellEnd"/>
      <w:r>
        <w:t xml:space="preserve">. Desselben gleichen auch den Kelch / nach dem </w:t>
      </w:r>
      <w:proofErr w:type="spellStart"/>
      <w:r>
        <w:t>Abendmal</w:t>
      </w:r>
      <w:proofErr w:type="spellEnd"/>
      <w:r>
        <w:t xml:space="preserve"> / und sprach: Dieser Kelch ist das </w:t>
      </w:r>
      <w:proofErr w:type="spellStart"/>
      <w:r>
        <w:t>newe</w:t>
      </w:r>
      <w:proofErr w:type="spellEnd"/>
      <w:r>
        <w:t xml:space="preserve"> Testament in meinem </w:t>
      </w:r>
      <w:proofErr w:type="spellStart"/>
      <w:r>
        <w:t>blut</w:t>
      </w:r>
      <w:proofErr w:type="spellEnd"/>
      <w:r>
        <w:t xml:space="preserve"> / </w:t>
      </w:r>
      <w:proofErr w:type="spellStart"/>
      <w:r>
        <w:t>solchs</w:t>
      </w:r>
      <w:proofErr w:type="spellEnd"/>
      <w:r>
        <w:t xml:space="preserve"> thut / so </w:t>
      </w:r>
      <w:proofErr w:type="spellStart"/>
      <w:r>
        <w:t>offt</w:t>
      </w:r>
      <w:proofErr w:type="spellEnd"/>
      <w:r>
        <w:t xml:space="preserve"> </w:t>
      </w:r>
      <w:proofErr w:type="spellStart"/>
      <w:r>
        <w:t>jrs</w:t>
      </w:r>
      <w:proofErr w:type="spellEnd"/>
      <w:r>
        <w:t xml:space="preserve"> </w:t>
      </w:r>
      <w:proofErr w:type="spellStart"/>
      <w:r>
        <w:t>trinckt</w:t>
      </w:r>
      <w:proofErr w:type="spellEnd"/>
      <w:r>
        <w:t xml:space="preserve"> / zu meiner </w:t>
      </w:r>
      <w:proofErr w:type="spellStart"/>
      <w:r>
        <w:t>gedechtnuß</w:t>
      </w:r>
      <w:proofErr w:type="spellEnd"/>
      <w:r>
        <w:t xml:space="preserve">: Denn so </w:t>
      </w:r>
      <w:proofErr w:type="spellStart"/>
      <w:r>
        <w:t>offt</w:t>
      </w:r>
      <w:proofErr w:type="spellEnd"/>
      <w:r>
        <w:t xml:space="preserve"> </w:t>
      </w:r>
      <w:proofErr w:type="spellStart"/>
      <w:r>
        <w:t>jr</w:t>
      </w:r>
      <w:proofErr w:type="spellEnd"/>
      <w:r>
        <w:t xml:space="preserve"> von diesem </w:t>
      </w:r>
      <w:proofErr w:type="spellStart"/>
      <w:r>
        <w:t>brod</w:t>
      </w:r>
      <w:proofErr w:type="spellEnd"/>
      <w:r>
        <w:t xml:space="preserve"> esset / und von diesem Kelch </w:t>
      </w:r>
      <w:proofErr w:type="spellStart"/>
      <w:r>
        <w:t>trinckt</w:t>
      </w:r>
      <w:proofErr w:type="spellEnd"/>
      <w:r>
        <w:t xml:space="preserve"> / </w:t>
      </w:r>
      <w:proofErr w:type="spellStart"/>
      <w:r>
        <w:t>solt</w:t>
      </w:r>
      <w:proofErr w:type="spellEnd"/>
      <w:r>
        <w:t xml:space="preserve"> </w:t>
      </w:r>
      <w:proofErr w:type="spellStart"/>
      <w:r>
        <w:t>jr</w:t>
      </w:r>
      <w:proofErr w:type="spellEnd"/>
      <w:r>
        <w:t xml:space="preserve"> des HERRN todt verkündigen / biß das er </w:t>
      </w:r>
      <w:proofErr w:type="spellStart"/>
      <w:r>
        <w:t>kompt</w:t>
      </w:r>
      <w:proofErr w:type="spellEnd"/>
      <w:r>
        <w:t>.</w:t>
      </w:r>
      <w:r>
        <w:rPr>
          <w:rStyle w:val="Fett"/>
          <w:rFonts w:eastAsiaTheme="majorEastAsia"/>
        </w:rPr>
        <w:t xml:space="preserve"> Und der heilige Paulus in der ersten an die Corinther im 10. </w:t>
      </w:r>
      <w:proofErr w:type="spellStart"/>
      <w:r>
        <w:rPr>
          <w:rStyle w:val="Fett"/>
          <w:rFonts w:eastAsiaTheme="majorEastAsia"/>
        </w:rPr>
        <w:t>cap</w:t>
      </w:r>
      <w:proofErr w:type="spellEnd"/>
      <w:r>
        <w:rPr>
          <w:rStyle w:val="Fett"/>
          <w:rFonts w:eastAsiaTheme="majorEastAsia"/>
        </w:rPr>
        <w:t xml:space="preserve">. spricht also: </w:t>
      </w:r>
      <w:r>
        <w:t xml:space="preserve">Der </w:t>
      </w:r>
      <w:proofErr w:type="spellStart"/>
      <w:r>
        <w:t>kelch</w:t>
      </w:r>
      <w:proofErr w:type="spellEnd"/>
      <w:r>
        <w:t xml:space="preserve"> der </w:t>
      </w:r>
      <w:proofErr w:type="spellStart"/>
      <w:r>
        <w:t>dancksagung</w:t>
      </w:r>
      <w:proofErr w:type="spellEnd"/>
      <w:r>
        <w:t xml:space="preserve"> / damit wir </w:t>
      </w:r>
      <w:proofErr w:type="spellStart"/>
      <w:r>
        <w:t>danck</w:t>
      </w:r>
      <w:proofErr w:type="spellEnd"/>
      <w:r>
        <w:t xml:space="preserve"> sagen / ist er </w:t>
      </w:r>
      <w:proofErr w:type="spellStart"/>
      <w:r>
        <w:t>nit</w:t>
      </w:r>
      <w:proofErr w:type="spellEnd"/>
      <w:r>
        <w:t xml:space="preserve"> die gemeinschafft des </w:t>
      </w:r>
      <w:proofErr w:type="spellStart"/>
      <w:r>
        <w:t>bluts</w:t>
      </w:r>
      <w:proofErr w:type="spellEnd"/>
      <w:r>
        <w:t xml:space="preserve"> Christi? Das </w:t>
      </w:r>
      <w:proofErr w:type="spellStart"/>
      <w:r>
        <w:t>brodt</w:t>
      </w:r>
      <w:proofErr w:type="spellEnd"/>
      <w:r>
        <w:t xml:space="preserve"> das wir brechen / ist das </w:t>
      </w:r>
      <w:proofErr w:type="spellStart"/>
      <w:r>
        <w:t>nit</w:t>
      </w:r>
      <w:proofErr w:type="spellEnd"/>
      <w:r>
        <w:t xml:space="preserve"> die gemeinschafft des </w:t>
      </w:r>
      <w:proofErr w:type="spellStart"/>
      <w:r>
        <w:t>leibs</w:t>
      </w:r>
      <w:proofErr w:type="spellEnd"/>
      <w:r>
        <w:t xml:space="preserve"> Christi? denn ein </w:t>
      </w:r>
      <w:proofErr w:type="spellStart"/>
      <w:r>
        <w:t>brod</w:t>
      </w:r>
      <w:proofErr w:type="spellEnd"/>
      <w:r>
        <w:t xml:space="preserve"> ists / so </w:t>
      </w:r>
      <w:proofErr w:type="spellStart"/>
      <w:r>
        <w:t>seind</w:t>
      </w:r>
      <w:proofErr w:type="spellEnd"/>
      <w:r>
        <w:t xml:space="preserve"> wir viel ein leib / dieweil wir alle eines </w:t>
      </w:r>
      <w:proofErr w:type="spellStart"/>
      <w:r>
        <w:t>brods</w:t>
      </w:r>
      <w:proofErr w:type="spellEnd"/>
      <w:r>
        <w:t xml:space="preserve"> </w:t>
      </w:r>
      <w:proofErr w:type="spellStart"/>
      <w:r>
        <w:t>theilhafftig</w:t>
      </w:r>
      <w:proofErr w:type="spellEnd"/>
      <w:r>
        <w:t xml:space="preserve"> </w:t>
      </w:r>
      <w:proofErr w:type="spellStart"/>
      <w:r>
        <w:t>seind</w:t>
      </w:r>
      <w:proofErr w:type="spellEnd"/>
      <w:r>
        <w:t xml:space="preserve">. </w:t>
      </w:r>
    </w:p>
    <w:p w14:paraId="3644810F" w14:textId="77777777" w:rsidR="00923C96" w:rsidRDefault="00923C96" w:rsidP="00923C96">
      <w:pPr>
        <w:pStyle w:val="berschrift4"/>
      </w:pPr>
      <w:r>
        <w:t>Das Gesetz oder die zehen Gebot Gottes.</w:t>
      </w:r>
    </w:p>
    <w:p w14:paraId="7D17FBC1" w14:textId="77777777" w:rsidR="00923C96" w:rsidRDefault="00923C96" w:rsidP="00923C96">
      <w:pPr>
        <w:pStyle w:val="StandardWeb"/>
      </w:pPr>
      <w:proofErr w:type="spellStart"/>
      <w:r>
        <w:t>Auß</w:t>
      </w:r>
      <w:proofErr w:type="spellEnd"/>
      <w:r>
        <w:t xml:space="preserve"> welchen wir lernen / wie wir Gott </w:t>
      </w:r>
      <w:proofErr w:type="spellStart"/>
      <w:r>
        <w:t>fuer</w:t>
      </w:r>
      <w:proofErr w:type="spellEnd"/>
      <w:r>
        <w:t xml:space="preserve"> solche </w:t>
      </w:r>
      <w:proofErr w:type="spellStart"/>
      <w:r>
        <w:t>wolthat</w:t>
      </w:r>
      <w:proofErr w:type="spellEnd"/>
      <w:r>
        <w:t xml:space="preserve"> sollen in unserm </w:t>
      </w:r>
      <w:proofErr w:type="spellStart"/>
      <w:r>
        <w:t>gantzen</w:t>
      </w:r>
      <w:proofErr w:type="spellEnd"/>
      <w:r>
        <w:t xml:space="preserve"> leben </w:t>
      </w:r>
      <w:proofErr w:type="spellStart"/>
      <w:r>
        <w:t>danckbar</w:t>
      </w:r>
      <w:proofErr w:type="spellEnd"/>
      <w:r>
        <w:t xml:space="preserve"> sein. </w:t>
      </w:r>
    </w:p>
    <w:p w14:paraId="1C221D1E" w14:textId="77777777" w:rsidR="00923C96" w:rsidRDefault="00923C96" w:rsidP="00923C96">
      <w:pPr>
        <w:pStyle w:val="StandardWeb"/>
      </w:pPr>
      <w:r>
        <w:rPr>
          <w:rStyle w:val="Fett"/>
          <w:rFonts w:eastAsiaTheme="majorEastAsia"/>
        </w:rPr>
        <w:t xml:space="preserve">Gott redet alle </w:t>
      </w:r>
      <w:proofErr w:type="spellStart"/>
      <w:r>
        <w:rPr>
          <w:rStyle w:val="Fett"/>
          <w:rFonts w:eastAsiaTheme="majorEastAsia"/>
        </w:rPr>
        <w:t>dise</w:t>
      </w:r>
      <w:proofErr w:type="spellEnd"/>
      <w:r>
        <w:rPr>
          <w:rStyle w:val="Fett"/>
          <w:rFonts w:eastAsiaTheme="majorEastAsia"/>
        </w:rPr>
        <w:t xml:space="preserve"> </w:t>
      </w:r>
      <w:proofErr w:type="spellStart"/>
      <w:r>
        <w:rPr>
          <w:rStyle w:val="Fett"/>
          <w:rFonts w:eastAsiaTheme="majorEastAsia"/>
        </w:rPr>
        <w:t>wort</w:t>
      </w:r>
      <w:proofErr w:type="spellEnd"/>
      <w:r>
        <w:rPr>
          <w:rStyle w:val="Fett"/>
          <w:rFonts w:eastAsiaTheme="majorEastAsia"/>
        </w:rPr>
        <w:t>.</w:t>
      </w:r>
      <w:r>
        <w:t xml:space="preserve"> </w:t>
      </w:r>
    </w:p>
    <w:p w14:paraId="63C3C111" w14:textId="77777777" w:rsidR="00923C96" w:rsidRDefault="00923C96" w:rsidP="00923C96">
      <w:pPr>
        <w:pStyle w:val="StandardWeb"/>
      </w:pPr>
      <w:r>
        <w:rPr>
          <w:rStyle w:val="Hervorhebung"/>
          <w:rFonts w:eastAsiaTheme="majorEastAsia"/>
        </w:rPr>
        <w:t>Das erst Gebot.</w:t>
      </w:r>
      <w:r>
        <w:br/>
      </w:r>
      <w:r>
        <w:rPr>
          <w:rStyle w:val="Fett"/>
          <w:rFonts w:eastAsiaTheme="majorEastAsia"/>
        </w:rPr>
        <w:t xml:space="preserve">Ich bin der HERR dein Gott / der ich dich </w:t>
      </w:r>
      <w:proofErr w:type="spellStart"/>
      <w:r>
        <w:rPr>
          <w:rStyle w:val="Fett"/>
          <w:rFonts w:eastAsiaTheme="majorEastAsia"/>
        </w:rPr>
        <w:t>auß</w:t>
      </w:r>
      <w:proofErr w:type="spellEnd"/>
      <w:r>
        <w:rPr>
          <w:rStyle w:val="Fett"/>
          <w:rFonts w:eastAsiaTheme="majorEastAsia"/>
        </w:rPr>
        <w:t xml:space="preserve"> </w:t>
      </w:r>
      <w:proofErr w:type="spellStart"/>
      <w:r>
        <w:rPr>
          <w:rStyle w:val="Fett"/>
          <w:rFonts w:eastAsiaTheme="majorEastAsia"/>
        </w:rPr>
        <w:t>Egypgenland</w:t>
      </w:r>
      <w:proofErr w:type="spellEnd"/>
      <w:r>
        <w:rPr>
          <w:rStyle w:val="Fett"/>
          <w:rFonts w:eastAsiaTheme="majorEastAsia"/>
        </w:rPr>
        <w:t xml:space="preserve"> / </w:t>
      </w:r>
      <w:proofErr w:type="spellStart"/>
      <w:r>
        <w:rPr>
          <w:rStyle w:val="Fett"/>
          <w:rFonts w:eastAsiaTheme="majorEastAsia"/>
        </w:rPr>
        <w:t>auß</w:t>
      </w:r>
      <w:proofErr w:type="spellEnd"/>
      <w:r>
        <w:rPr>
          <w:rStyle w:val="Fett"/>
          <w:rFonts w:eastAsiaTheme="majorEastAsia"/>
        </w:rPr>
        <w:t xml:space="preserve"> dem </w:t>
      </w:r>
      <w:proofErr w:type="spellStart"/>
      <w:r>
        <w:rPr>
          <w:rStyle w:val="Fett"/>
          <w:rFonts w:eastAsiaTheme="majorEastAsia"/>
        </w:rPr>
        <w:t>Diensthauß</w:t>
      </w:r>
      <w:proofErr w:type="spellEnd"/>
      <w:r>
        <w:rPr>
          <w:rStyle w:val="Fett"/>
          <w:rFonts w:eastAsiaTheme="majorEastAsia"/>
        </w:rPr>
        <w:t xml:space="preserve"> </w:t>
      </w:r>
      <w:proofErr w:type="spellStart"/>
      <w:r>
        <w:rPr>
          <w:rStyle w:val="Fett"/>
          <w:rFonts w:eastAsiaTheme="majorEastAsia"/>
        </w:rPr>
        <w:t>gefueret</w:t>
      </w:r>
      <w:proofErr w:type="spellEnd"/>
      <w:r>
        <w:rPr>
          <w:rStyle w:val="Fett"/>
          <w:rFonts w:eastAsiaTheme="majorEastAsia"/>
        </w:rPr>
        <w:t xml:space="preserve"> habe. Du </w:t>
      </w:r>
      <w:proofErr w:type="spellStart"/>
      <w:r>
        <w:rPr>
          <w:rStyle w:val="Fett"/>
          <w:rFonts w:eastAsiaTheme="majorEastAsia"/>
        </w:rPr>
        <w:t>solt</w:t>
      </w:r>
      <w:proofErr w:type="spellEnd"/>
      <w:r>
        <w:rPr>
          <w:rStyle w:val="Fett"/>
          <w:rFonts w:eastAsiaTheme="majorEastAsia"/>
        </w:rPr>
        <w:t xml:space="preserve"> kein ander </w:t>
      </w:r>
      <w:proofErr w:type="spellStart"/>
      <w:r>
        <w:rPr>
          <w:rStyle w:val="Fett"/>
          <w:rFonts w:eastAsiaTheme="majorEastAsia"/>
        </w:rPr>
        <w:t>Goetter</w:t>
      </w:r>
      <w:proofErr w:type="spellEnd"/>
      <w:r>
        <w:rPr>
          <w:rStyle w:val="Fett"/>
          <w:rFonts w:eastAsiaTheme="majorEastAsia"/>
        </w:rPr>
        <w:t xml:space="preserve"> </w:t>
      </w:r>
      <w:proofErr w:type="spellStart"/>
      <w:r>
        <w:rPr>
          <w:rStyle w:val="Fett"/>
          <w:rFonts w:eastAsiaTheme="majorEastAsia"/>
        </w:rPr>
        <w:t>fuer</w:t>
      </w:r>
      <w:proofErr w:type="spellEnd"/>
      <w:r>
        <w:rPr>
          <w:rStyle w:val="Fett"/>
          <w:rFonts w:eastAsiaTheme="majorEastAsia"/>
        </w:rPr>
        <w:t xml:space="preserve"> mir haben.</w:t>
      </w:r>
      <w:r>
        <w:t xml:space="preserve"> </w:t>
      </w:r>
    </w:p>
    <w:p w14:paraId="67D299B7" w14:textId="77777777" w:rsidR="00923C96" w:rsidRDefault="00923C96" w:rsidP="00923C96">
      <w:pPr>
        <w:pStyle w:val="StandardWeb"/>
      </w:pPr>
      <w:r>
        <w:rPr>
          <w:rStyle w:val="Hervorhebung"/>
          <w:rFonts w:eastAsiaTheme="majorEastAsia"/>
        </w:rPr>
        <w:t>Das ander Gebot.</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dir kein </w:t>
      </w:r>
      <w:proofErr w:type="spellStart"/>
      <w:r>
        <w:rPr>
          <w:rStyle w:val="Fett"/>
          <w:rFonts w:eastAsiaTheme="majorEastAsia"/>
        </w:rPr>
        <w:t>Bildnuß</w:t>
      </w:r>
      <w:proofErr w:type="spellEnd"/>
      <w:r>
        <w:rPr>
          <w:rStyle w:val="Fett"/>
          <w:rFonts w:eastAsiaTheme="majorEastAsia"/>
        </w:rPr>
        <w:t xml:space="preserve"> noch </w:t>
      </w:r>
      <w:proofErr w:type="spellStart"/>
      <w:r>
        <w:rPr>
          <w:rStyle w:val="Fett"/>
          <w:rFonts w:eastAsiaTheme="majorEastAsia"/>
        </w:rPr>
        <w:t>jrgendt</w:t>
      </w:r>
      <w:proofErr w:type="spellEnd"/>
      <w:r>
        <w:rPr>
          <w:rStyle w:val="Fett"/>
          <w:rFonts w:eastAsiaTheme="majorEastAsia"/>
        </w:rPr>
        <w:t xml:space="preserve"> ein </w:t>
      </w:r>
      <w:proofErr w:type="spellStart"/>
      <w:r>
        <w:rPr>
          <w:rStyle w:val="Fett"/>
          <w:rFonts w:eastAsiaTheme="majorEastAsia"/>
        </w:rPr>
        <w:t>gleichnuß</w:t>
      </w:r>
      <w:proofErr w:type="spellEnd"/>
      <w:r>
        <w:rPr>
          <w:rStyle w:val="Fett"/>
          <w:rFonts w:eastAsiaTheme="majorEastAsia"/>
        </w:rPr>
        <w:t xml:space="preserve"> machen / weder deß / das oben im Himmel / noch deß / </w:t>
      </w:r>
      <w:proofErr w:type="spellStart"/>
      <w:r>
        <w:rPr>
          <w:rStyle w:val="Fett"/>
          <w:rFonts w:eastAsiaTheme="majorEastAsia"/>
        </w:rPr>
        <w:t>daz</w:t>
      </w:r>
      <w:proofErr w:type="spellEnd"/>
      <w:r>
        <w:rPr>
          <w:rStyle w:val="Fett"/>
          <w:rFonts w:eastAsiaTheme="majorEastAsia"/>
        </w:rPr>
        <w:t xml:space="preserve"> </w:t>
      </w:r>
      <w:proofErr w:type="spellStart"/>
      <w:r>
        <w:rPr>
          <w:rStyle w:val="Fett"/>
          <w:rFonts w:eastAsiaTheme="majorEastAsia"/>
        </w:rPr>
        <w:t>unden</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Erden / oder deß / das im </w:t>
      </w:r>
      <w:proofErr w:type="spellStart"/>
      <w:r>
        <w:rPr>
          <w:rStyle w:val="Fett"/>
          <w:rFonts w:eastAsiaTheme="majorEastAsia"/>
        </w:rPr>
        <w:t>wasser</w:t>
      </w:r>
      <w:proofErr w:type="spellEnd"/>
      <w:r>
        <w:rPr>
          <w:rStyle w:val="Fett"/>
          <w:rFonts w:eastAsiaTheme="majorEastAsia"/>
        </w:rPr>
        <w:t xml:space="preserve"> </w:t>
      </w:r>
      <w:proofErr w:type="spellStart"/>
      <w:r>
        <w:rPr>
          <w:rStyle w:val="Fett"/>
          <w:rFonts w:eastAsiaTheme="majorEastAsia"/>
        </w:rPr>
        <w:t>under</w:t>
      </w:r>
      <w:proofErr w:type="spellEnd"/>
      <w:r>
        <w:rPr>
          <w:rStyle w:val="Fett"/>
          <w:rFonts w:eastAsiaTheme="majorEastAsia"/>
        </w:rPr>
        <w:t xml:space="preserve"> der erden ist / Du </w:t>
      </w:r>
      <w:proofErr w:type="spellStart"/>
      <w:r>
        <w:rPr>
          <w:rStyle w:val="Fett"/>
          <w:rFonts w:eastAsiaTheme="majorEastAsia"/>
        </w:rPr>
        <w:t>solt</w:t>
      </w:r>
      <w:proofErr w:type="spellEnd"/>
      <w:r>
        <w:rPr>
          <w:rStyle w:val="Fett"/>
          <w:rFonts w:eastAsiaTheme="majorEastAsia"/>
        </w:rPr>
        <w:t xml:space="preserve"> sie nicht anbeten / noch </w:t>
      </w:r>
      <w:proofErr w:type="spellStart"/>
      <w:r>
        <w:rPr>
          <w:rStyle w:val="Fett"/>
          <w:rFonts w:eastAsiaTheme="majorEastAsia"/>
        </w:rPr>
        <w:t>jnen</w:t>
      </w:r>
      <w:proofErr w:type="spellEnd"/>
      <w:r>
        <w:rPr>
          <w:rStyle w:val="Fett"/>
          <w:rFonts w:eastAsiaTheme="majorEastAsia"/>
        </w:rPr>
        <w:t xml:space="preserve"> dienen / denn ich der HERR dein Gott / bin ein </w:t>
      </w:r>
      <w:proofErr w:type="spellStart"/>
      <w:r>
        <w:rPr>
          <w:rStyle w:val="Fett"/>
          <w:rFonts w:eastAsiaTheme="majorEastAsia"/>
        </w:rPr>
        <w:t>starcker</w:t>
      </w:r>
      <w:proofErr w:type="spellEnd"/>
      <w:r>
        <w:rPr>
          <w:rStyle w:val="Fett"/>
          <w:rFonts w:eastAsiaTheme="majorEastAsia"/>
        </w:rPr>
        <w:t xml:space="preserve"> </w:t>
      </w:r>
      <w:proofErr w:type="spellStart"/>
      <w:r>
        <w:rPr>
          <w:rStyle w:val="Fett"/>
          <w:rFonts w:eastAsiaTheme="majorEastAsia"/>
        </w:rPr>
        <w:t>eyveriger</w:t>
      </w:r>
      <w:proofErr w:type="spellEnd"/>
      <w:r>
        <w:rPr>
          <w:rStyle w:val="Fett"/>
          <w:rFonts w:eastAsiaTheme="majorEastAsia"/>
        </w:rPr>
        <w:t xml:space="preserve"> Gott / der die </w:t>
      </w:r>
      <w:proofErr w:type="spellStart"/>
      <w:r>
        <w:rPr>
          <w:rStyle w:val="Fett"/>
          <w:rFonts w:eastAsiaTheme="majorEastAsia"/>
        </w:rPr>
        <w:t>missethat</w:t>
      </w:r>
      <w:proofErr w:type="spellEnd"/>
      <w:r>
        <w:rPr>
          <w:rStyle w:val="Fett"/>
          <w:rFonts w:eastAsiaTheme="majorEastAsia"/>
        </w:rPr>
        <w:t xml:space="preserve"> der Väter heimsucht an den Kindern biß ins dritt und </w:t>
      </w:r>
      <w:proofErr w:type="spellStart"/>
      <w:r>
        <w:rPr>
          <w:rStyle w:val="Fett"/>
          <w:rFonts w:eastAsiaTheme="majorEastAsia"/>
        </w:rPr>
        <w:t>vierd</w:t>
      </w:r>
      <w:proofErr w:type="spellEnd"/>
      <w:r>
        <w:rPr>
          <w:rStyle w:val="Fett"/>
          <w:rFonts w:eastAsiaTheme="majorEastAsia"/>
        </w:rPr>
        <w:t xml:space="preserve"> </w:t>
      </w:r>
      <w:proofErr w:type="spellStart"/>
      <w:r>
        <w:rPr>
          <w:rStyle w:val="Fett"/>
          <w:rFonts w:eastAsiaTheme="majorEastAsia"/>
        </w:rPr>
        <w:t>glied</w:t>
      </w:r>
      <w:proofErr w:type="spellEnd"/>
      <w:r>
        <w:rPr>
          <w:rStyle w:val="Fett"/>
          <w:rFonts w:eastAsiaTheme="majorEastAsia"/>
        </w:rPr>
        <w:t xml:space="preserve"> / deren die mich hassen / und thue </w:t>
      </w:r>
      <w:proofErr w:type="spellStart"/>
      <w:r>
        <w:rPr>
          <w:rStyle w:val="Fett"/>
          <w:rFonts w:eastAsiaTheme="majorEastAsia"/>
        </w:rPr>
        <w:t>barmhertzigkeit</w:t>
      </w:r>
      <w:proofErr w:type="spellEnd"/>
      <w:r>
        <w:rPr>
          <w:rStyle w:val="Fett"/>
          <w:rFonts w:eastAsiaTheme="majorEastAsia"/>
        </w:rPr>
        <w:t xml:space="preserve"> an viel tausenden die mich lieben / und meine Gebot halten.</w:t>
      </w:r>
      <w:r>
        <w:t xml:space="preserve"> </w:t>
      </w:r>
    </w:p>
    <w:p w14:paraId="155FFAF1" w14:textId="77777777" w:rsidR="00923C96" w:rsidRDefault="00923C96" w:rsidP="00923C96">
      <w:pPr>
        <w:pStyle w:val="StandardWeb"/>
      </w:pPr>
      <w:r>
        <w:rPr>
          <w:rStyle w:val="Hervorhebung"/>
          <w:rFonts w:eastAsiaTheme="majorEastAsia"/>
        </w:rPr>
        <w:t>Das dritte Gebot.</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den Namen des HERREN deines Gottes nicht mißbrauchen / Denn der HERR wird den nicht </w:t>
      </w:r>
      <w:proofErr w:type="spellStart"/>
      <w:r>
        <w:rPr>
          <w:rStyle w:val="Fett"/>
          <w:rFonts w:eastAsiaTheme="majorEastAsia"/>
        </w:rPr>
        <w:t>ungestrafft</w:t>
      </w:r>
      <w:proofErr w:type="spellEnd"/>
      <w:r>
        <w:rPr>
          <w:rStyle w:val="Fett"/>
          <w:rFonts w:eastAsiaTheme="majorEastAsia"/>
        </w:rPr>
        <w:t xml:space="preserve"> lassen / der seinen Namen mißbraucht.</w:t>
      </w:r>
      <w:r>
        <w:t xml:space="preserve"> </w:t>
      </w:r>
    </w:p>
    <w:p w14:paraId="1E2AB3E3" w14:textId="77777777" w:rsidR="00923C96" w:rsidRDefault="00923C96" w:rsidP="00923C96">
      <w:pPr>
        <w:pStyle w:val="StandardWeb"/>
      </w:pPr>
      <w:r>
        <w:rPr>
          <w:rStyle w:val="Hervorhebung"/>
          <w:rFonts w:eastAsiaTheme="majorEastAsia"/>
        </w:rPr>
        <w:t xml:space="preserve">Das </w:t>
      </w:r>
      <w:proofErr w:type="spellStart"/>
      <w:r>
        <w:rPr>
          <w:rStyle w:val="Hervorhebung"/>
          <w:rFonts w:eastAsiaTheme="majorEastAsia"/>
        </w:rPr>
        <w:t>vierde</w:t>
      </w:r>
      <w:proofErr w:type="spellEnd"/>
      <w:r>
        <w:rPr>
          <w:rStyle w:val="Hervorhebung"/>
          <w:rFonts w:eastAsiaTheme="majorEastAsia"/>
        </w:rPr>
        <w:t xml:space="preserve"> Gebot.</w:t>
      </w:r>
      <w:r>
        <w:br/>
      </w:r>
      <w:proofErr w:type="spellStart"/>
      <w:r>
        <w:rPr>
          <w:rStyle w:val="Fett"/>
          <w:rFonts w:eastAsiaTheme="majorEastAsia"/>
        </w:rPr>
        <w:t>Gedencke</w:t>
      </w:r>
      <w:proofErr w:type="spellEnd"/>
      <w:r>
        <w:rPr>
          <w:rStyle w:val="Fett"/>
          <w:rFonts w:eastAsiaTheme="majorEastAsia"/>
        </w:rPr>
        <w:t xml:space="preserve"> des Sabbath tags / das du </w:t>
      </w:r>
      <w:proofErr w:type="spellStart"/>
      <w:r>
        <w:rPr>
          <w:rStyle w:val="Fett"/>
          <w:rFonts w:eastAsiaTheme="majorEastAsia"/>
        </w:rPr>
        <w:t>jhn</w:t>
      </w:r>
      <w:proofErr w:type="spellEnd"/>
      <w:r>
        <w:rPr>
          <w:rStyle w:val="Fett"/>
          <w:rFonts w:eastAsiaTheme="majorEastAsia"/>
        </w:rPr>
        <w:t xml:space="preserve"> heiligest. Sechs tag </w:t>
      </w:r>
      <w:proofErr w:type="spellStart"/>
      <w:r>
        <w:rPr>
          <w:rStyle w:val="Fett"/>
          <w:rFonts w:eastAsiaTheme="majorEastAsia"/>
        </w:rPr>
        <w:t>soltu</w:t>
      </w:r>
      <w:proofErr w:type="spellEnd"/>
      <w:r>
        <w:rPr>
          <w:rStyle w:val="Fett"/>
          <w:rFonts w:eastAsiaTheme="majorEastAsia"/>
        </w:rPr>
        <w:t xml:space="preserve"> arbeiten / und alle deine </w:t>
      </w:r>
      <w:proofErr w:type="spellStart"/>
      <w:r>
        <w:rPr>
          <w:rStyle w:val="Fett"/>
          <w:rFonts w:eastAsiaTheme="majorEastAsia"/>
        </w:rPr>
        <w:t>werck</w:t>
      </w:r>
      <w:proofErr w:type="spellEnd"/>
      <w:r>
        <w:rPr>
          <w:rStyle w:val="Fett"/>
          <w:rFonts w:eastAsiaTheme="majorEastAsia"/>
        </w:rPr>
        <w:t xml:space="preserve"> thun / aber am siebenden tage ist der Sabbath des HERREN deines Gottes / da </w:t>
      </w:r>
      <w:proofErr w:type="spellStart"/>
      <w:r>
        <w:rPr>
          <w:rStyle w:val="Fett"/>
          <w:rFonts w:eastAsiaTheme="majorEastAsia"/>
        </w:rPr>
        <w:t>solt</w:t>
      </w:r>
      <w:proofErr w:type="spellEnd"/>
      <w:r>
        <w:rPr>
          <w:rStyle w:val="Fett"/>
          <w:rFonts w:eastAsiaTheme="majorEastAsia"/>
        </w:rPr>
        <w:t xml:space="preserve"> du keine </w:t>
      </w:r>
      <w:proofErr w:type="spellStart"/>
      <w:r>
        <w:rPr>
          <w:rStyle w:val="Fett"/>
          <w:rFonts w:eastAsiaTheme="majorEastAsia"/>
        </w:rPr>
        <w:t>arbeit</w:t>
      </w:r>
      <w:proofErr w:type="spellEnd"/>
      <w:r>
        <w:rPr>
          <w:rStyle w:val="Fett"/>
          <w:rFonts w:eastAsiaTheme="majorEastAsia"/>
        </w:rPr>
        <w:t xml:space="preserve"> thun / noch dein Son / noch deine Tochter / noch dein Knecht / noch deine </w:t>
      </w:r>
      <w:proofErr w:type="spellStart"/>
      <w:r>
        <w:rPr>
          <w:rStyle w:val="Fett"/>
          <w:rFonts w:eastAsiaTheme="majorEastAsia"/>
        </w:rPr>
        <w:t>magt</w:t>
      </w:r>
      <w:proofErr w:type="spellEnd"/>
      <w:r>
        <w:rPr>
          <w:rStyle w:val="Fett"/>
          <w:rFonts w:eastAsiaTheme="majorEastAsia"/>
        </w:rPr>
        <w:t xml:space="preserve"> / noch dein Vieh / noch der </w:t>
      </w:r>
      <w:proofErr w:type="spellStart"/>
      <w:r>
        <w:rPr>
          <w:rStyle w:val="Fett"/>
          <w:rFonts w:eastAsiaTheme="majorEastAsia"/>
        </w:rPr>
        <w:t>frembdling</w:t>
      </w:r>
      <w:proofErr w:type="spellEnd"/>
      <w:r>
        <w:rPr>
          <w:rStyle w:val="Fett"/>
          <w:rFonts w:eastAsiaTheme="majorEastAsia"/>
        </w:rPr>
        <w:t xml:space="preserve"> der in deinen </w:t>
      </w:r>
      <w:proofErr w:type="spellStart"/>
      <w:r>
        <w:rPr>
          <w:rStyle w:val="Fett"/>
          <w:rFonts w:eastAsiaTheme="majorEastAsia"/>
        </w:rPr>
        <w:t>thoren</w:t>
      </w:r>
      <w:proofErr w:type="spellEnd"/>
      <w:r>
        <w:rPr>
          <w:rStyle w:val="Fett"/>
          <w:rFonts w:eastAsiaTheme="majorEastAsia"/>
        </w:rPr>
        <w:t xml:space="preserve"> ist. Denn in sechs tagen hat der HERR </w:t>
      </w:r>
      <w:proofErr w:type="spellStart"/>
      <w:r>
        <w:rPr>
          <w:rStyle w:val="Fett"/>
          <w:rFonts w:eastAsiaTheme="majorEastAsia"/>
        </w:rPr>
        <w:t>himmel</w:t>
      </w:r>
      <w:proofErr w:type="spellEnd"/>
      <w:r>
        <w:rPr>
          <w:rStyle w:val="Fett"/>
          <w:rFonts w:eastAsiaTheme="majorEastAsia"/>
        </w:rPr>
        <w:t xml:space="preserve"> und erden gemacht / und das Meer / und alles was drinnen ist / und </w:t>
      </w:r>
      <w:proofErr w:type="spellStart"/>
      <w:r>
        <w:rPr>
          <w:rStyle w:val="Fett"/>
          <w:rFonts w:eastAsiaTheme="majorEastAsia"/>
        </w:rPr>
        <w:t>rhuete</w:t>
      </w:r>
      <w:proofErr w:type="spellEnd"/>
      <w:r>
        <w:rPr>
          <w:rStyle w:val="Fett"/>
          <w:rFonts w:eastAsiaTheme="majorEastAsia"/>
        </w:rPr>
        <w:t xml:space="preserve"> am </w:t>
      </w:r>
      <w:proofErr w:type="spellStart"/>
      <w:r>
        <w:rPr>
          <w:rStyle w:val="Fett"/>
          <w:rFonts w:eastAsiaTheme="majorEastAsia"/>
        </w:rPr>
        <w:t>sibenden</w:t>
      </w:r>
      <w:proofErr w:type="spellEnd"/>
      <w:r>
        <w:rPr>
          <w:rStyle w:val="Fett"/>
          <w:rFonts w:eastAsiaTheme="majorEastAsia"/>
        </w:rPr>
        <w:t xml:space="preserve"> tage / </w:t>
      </w:r>
      <w:proofErr w:type="spellStart"/>
      <w:r>
        <w:rPr>
          <w:rStyle w:val="Fett"/>
          <w:rFonts w:eastAsiaTheme="majorEastAsia"/>
        </w:rPr>
        <w:t>darumm</w:t>
      </w:r>
      <w:proofErr w:type="spellEnd"/>
      <w:r>
        <w:rPr>
          <w:rStyle w:val="Fett"/>
          <w:rFonts w:eastAsiaTheme="majorEastAsia"/>
        </w:rPr>
        <w:t xml:space="preserve"> segnete der HERR den Sabbath tag / und heiligte </w:t>
      </w:r>
      <w:proofErr w:type="spellStart"/>
      <w:r>
        <w:rPr>
          <w:rStyle w:val="Fett"/>
          <w:rFonts w:eastAsiaTheme="majorEastAsia"/>
        </w:rPr>
        <w:t>jn</w:t>
      </w:r>
      <w:proofErr w:type="spellEnd"/>
      <w:r>
        <w:rPr>
          <w:rStyle w:val="Fett"/>
          <w:rFonts w:eastAsiaTheme="majorEastAsia"/>
        </w:rPr>
        <w:t>.</w:t>
      </w:r>
      <w:r>
        <w:t xml:space="preserve"> </w:t>
      </w:r>
    </w:p>
    <w:p w14:paraId="6743D81D" w14:textId="77777777" w:rsidR="00923C96" w:rsidRDefault="00923C96" w:rsidP="00923C96">
      <w:pPr>
        <w:pStyle w:val="StandardWeb"/>
      </w:pPr>
      <w:r>
        <w:rPr>
          <w:rStyle w:val="Hervorhebung"/>
          <w:rFonts w:eastAsiaTheme="majorEastAsia"/>
        </w:rPr>
        <w:t xml:space="preserve">Das </w:t>
      </w:r>
      <w:proofErr w:type="spellStart"/>
      <w:r>
        <w:rPr>
          <w:rStyle w:val="Hervorhebung"/>
          <w:rFonts w:eastAsiaTheme="majorEastAsia"/>
        </w:rPr>
        <w:t>fünfft</w:t>
      </w:r>
      <w:proofErr w:type="spellEnd"/>
      <w:r>
        <w:rPr>
          <w:rStyle w:val="Hervorhebung"/>
          <w:rFonts w:eastAsiaTheme="majorEastAsia"/>
        </w:rPr>
        <w:t xml:space="preserve"> Gebot.</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dein </w:t>
      </w:r>
      <w:proofErr w:type="spellStart"/>
      <w:r>
        <w:rPr>
          <w:rStyle w:val="Fett"/>
          <w:rFonts w:eastAsiaTheme="majorEastAsia"/>
        </w:rPr>
        <w:t>vater</w:t>
      </w:r>
      <w:proofErr w:type="spellEnd"/>
      <w:r>
        <w:rPr>
          <w:rStyle w:val="Fett"/>
          <w:rFonts w:eastAsiaTheme="majorEastAsia"/>
        </w:rPr>
        <w:t xml:space="preserve"> und deine Mutter ehren / </w:t>
      </w:r>
      <w:proofErr w:type="spellStart"/>
      <w:r>
        <w:rPr>
          <w:rStyle w:val="Fett"/>
          <w:rFonts w:eastAsiaTheme="majorEastAsia"/>
        </w:rPr>
        <w:t>auff</w:t>
      </w:r>
      <w:proofErr w:type="spellEnd"/>
      <w:r>
        <w:rPr>
          <w:rStyle w:val="Fett"/>
          <w:rFonts w:eastAsiaTheme="majorEastAsia"/>
        </w:rPr>
        <w:t xml:space="preserve"> daß du lang lebest im Land / das dir der HERR dein Gott gibt.</w:t>
      </w:r>
      <w:r>
        <w:t xml:space="preserve"> </w:t>
      </w:r>
    </w:p>
    <w:p w14:paraId="30C6C9C5" w14:textId="77777777" w:rsidR="00923C96" w:rsidRDefault="00923C96" w:rsidP="00923C96">
      <w:pPr>
        <w:pStyle w:val="StandardWeb"/>
      </w:pPr>
      <w:r>
        <w:rPr>
          <w:rStyle w:val="Hervorhebung"/>
          <w:rFonts w:eastAsiaTheme="majorEastAsia"/>
        </w:rPr>
        <w:t>Das sechst Gebot.</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w:t>
      </w:r>
      <w:proofErr w:type="spellStart"/>
      <w:r>
        <w:rPr>
          <w:rStyle w:val="Fett"/>
          <w:rFonts w:eastAsiaTheme="majorEastAsia"/>
        </w:rPr>
        <w:t>toedten</w:t>
      </w:r>
      <w:proofErr w:type="spellEnd"/>
      <w:r>
        <w:rPr>
          <w:rStyle w:val="Fett"/>
          <w:rFonts w:eastAsiaTheme="majorEastAsia"/>
        </w:rPr>
        <w:t>.</w:t>
      </w:r>
      <w:r>
        <w:t xml:space="preserve"> </w:t>
      </w:r>
    </w:p>
    <w:p w14:paraId="5537605C" w14:textId="77777777" w:rsidR="00923C96" w:rsidRDefault="00923C96" w:rsidP="00923C96">
      <w:pPr>
        <w:pStyle w:val="StandardWeb"/>
      </w:pPr>
      <w:r>
        <w:rPr>
          <w:rStyle w:val="Hervorhebung"/>
          <w:rFonts w:eastAsiaTheme="majorEastAsia"/>
        </w:rPr>
        <w:t>Das siebend Gebot.</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Ehebrechen.</w:t>
      </w:r>
      <w:r>
        <w:t xml:space="preserve"> </w:t>
      </w:r>
    </w:p>
    <w:p w14:paraId="48788270" w14:textId="77777777" w:rsidR="00923C96" w:rsidRDefault="00923C96" w:rsidP="00923C96">
      <w:pPr>
        <w:pStyle w:val="StandardWeb"/>
      </w:pPr>
      <w:r>
        <w:rPr>
          <w:rStyle w:val="Hervorhebung"/>
          <w:rFonts w:eastAsiaTheme="majorEastAsia"/>
        </w:rPr>
        <w:t>Das acht Gebot.</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w:t>
      </w:r>
      <w:proofErr w:type="spellStart"/>
      <w:r>
        <w:rPr>
          <w:rStyle w:val="Fett"/>
          <w:rFonts w:eastAsiaTheme="majorEastAsia"/>
        </w:rPr>
        <w:t>stelen</w:t>
      </w:r>
      <w:proofErr w:type="spellEnd"/>
      <w:r>
        <w:rPr>
          <w:rStyle w:val="Fett"/>
          <w:rFonts w:eastAsiaTheme="majorEastAsia"/>
        </w:rPr>
        <w:t>.</w:t>
      </w:r>
      <w:r>
        <w:t xml:space="preserve"> </w:t>
      </w:r>
    </w:p>
    <w:p w14:paraId="5230D46F" w14:textId="77777777" w:rsidR="00923C96" w:rsidRDefault="00923C96" w:rsidP="00923C96">
      <w:pPr>
        <w:pStyle w:val="StandardWeb"/>
      </w:pPr>
      <w:r>
        <w:rPr>
          <w:rStyle w:val="Hervorhebung"/>
          <w:rFonts w:eastAsiaTheme="majorEastAsia"/>
        </w:rPr>
        <w:t xml:space="preserve">Das </w:t>
      </w:r>
      <w:proofErr w:type="spellStart"/>
      <w:r>
        <w:rPr>
          <w:rStyle w:val="Hervorhebung"/>
          <w:rFonts w:eastAsiaTheme="majorEastAsia"/>
        </w:rPr>
        <w:t>neunde</w:t>
      </w:r>
      <w:proofErr w:type="spellEnd"/>
      <w:r>
        <w:rPr>
          <w:rStyle w:val="Hervorhebung"/>
          <w:rFonts w:eastAsiaTheme="majorEastAsia"/>
        </w:rPr>
        <w:t xml:space="preserve"> Gebot.</w:t>
      </w:r>
      <w:r>
        <w:br/>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kein falsch </w:t>
      </w:r>
      <w:proofErr w:type="spellStart"/>
      <w:r>
        <w:rPr>
          <w:rStyle w:val="Fett"/>
          <w:rFonts w:eastAsiaTheme="majorEastAsia"/>
        </w:rPr>
        <w:t>zeugnuß</w:t>
      </w:r>
      <w:proofErr w:type="spellEnd"/>
      <w:r>
        <w:rPr>
          <w:rStyle w:val="Fett"/>
          <w:rFonts w:eastAsiaTheme="majorEastAsia"/>
        </w:rPr>
        <w:t xml:space="preserve"> reden wider dienen </w:t>
      </w:r>
      <w:proofErr w:type="spellStart"/>
      <w:r>
        <w:rPr>
          <w:rStyle w:val="Fett"/>
          <w:rFonts w:eastAsiaTheme="majorEastAsia"/>
        </w:rPr>
        <w:t>nechsten</w:t>
      </w:r>
      <w:proofErr w:type="spellEnd"/>
      <w:r>
        <w:rPr>
          <w:rStyle w:val="Fett"/>
          <w:rFonts w:eastAsiaTheme="majorEastAsia"/>
        </w:rPr>
        <w:t>.</w:t>
      </w:r>
      <w:r>
        <w:t xml:space="preserve"> </w:t>
      </w:r>
    </w:p>
    <w:p w14:paraId="365286AF" w14:textId="77777777" w:rsidR="00923C96" w:rsidRDefault="00923C96" w:rsidP="00923C96">
      <w:pPr>
        <w:pStyle w:val="StandardWeb"/>
      </w:pPr>
      <w:r>
        <w:rPr>
          <w:rStyle w:val="Hervorhebung"/>
          <w:rFonts w:eastAsiaTheme="majorEastAsia"/>
        </w:rPr>
        <w:t xml:space="preserve">Das </w:t>
      </w:r>
      <w:proofErr w:type="spellStart"/>
      <w:r>
        <w:rPr>
          <w:rStyle w:val="Hervorhebung"/>
          <w:rFonts w:eastAsiaTheme="majorEastAsia"/>
        </w:rPr>
        <w:t>zehende</w:t>
      </w:r>
      <w:proofErr w:type="spellEnd"/>
      <w:r>
        <w:rPr>
          <w:rStyle w:val="Hervorhebung"/>
          <w:rFonts w:eastAsiaTheme="majorEastAsia"/>
        </w:rPr>
        <w:t xml:space="preserve"> Gebot.</w:t>
      </w:r>
      <w:r>
        <w:br/>
      </w:r>
      <w:r>
        <w:rPr>
          <w:rStyle w:val="Fett"/>
          <w:rFonts w:eastAsiaTheme="majorEastAsia"/>
        </w:rPr>
        <w:t xml:space="preserve">Laß dich </w:t>
      </w:r>
      <w:proofErr w:type="spellStart"/>
      <w:r>
        <w:rPr>
          <w:rStyle w:val="Fett"/>
          <w:rFonts w:eastAsiaTheme="majorEastAsia"/>
        </w:rPr>
        <w:t>nit</w:t>
      </w:r>
      <w:proofErr w:type="spellEnd"/>
      <w:r>
        <w:rPr>
          <w:rStyle w:val="Fett"/>
          <w:rFonts w:eastAsiaTheme="majorEastAsia"/>
        </w:rPr>
        <w:t xml:space="preserve"> gelüsten deines </w:t>
      </w:r>
      <w:proofErr w:type="spellStart"/>
      <w:r>
        <w:rPr>
          <w:rStyle w:val="Fett"/>
          <w:rFonts w:eastAsiaTheme="majorEastAsia"/>
        </w:rPr>
        <w:t>nechstesn</w:t>
      </w:r>
      <w:proofErr w:type="spellEnd"/>
      <w:r>
        <w:rPr>
          <w:rStyle w:val="Fett"/>
          <w:rFonts w:eastAsiaTheme="majorEastAsia"/>
        </w:rPr>
        <w:t xml:space="preserve"> </w:t>
      </w:r>
      <w:proofErr w:type="spellStart"/>
      <w:r>
        <w:rPr>
          <w:rStyle w:val="Fett"/>
          <w:rFonts w:eastAsiaTheme="majorEastAsia"/>
        </w:rPr>
        <w:t>Hauß</w:t>
      </w:r>
      <w:proofErr w:type="spellEnd"/>
      <w:r>
        <w:rPr>
          <w:rStyle w:val="Fett"/>
          <w:rFonts w:eastAsiaTheme="majorEastAsia"/>
        </w:rPr>
        <w:t xml:space="preserve"> / Laß dich </w:t>
      </w:r>
      <w:proofErr w:type="spellStart"/>
      <w:r>
        <w:rPr>
          <w:rStyle w:val="Fett"/>
          <w:rFonts w:eastAsiaTheme="majorEastAsia"/>
        </w:rPr>
        <w:t>nit</w:t>
      </w:r>
      <w:proofErr w:type="spellEnd"/>
      <w:r>
        <w:rPr>
          <w:rStyle w:val="Fett"/>
          <w:rFonts w:eastAsiaTheme="majorEastAsia"/>
        </w:rPr>
        <w:t xml:space="preserve"> gelüsten deines </w:t>
      </w:r>
      <w:proofErr w:type="spellStart"/>
      <w:r>
        <w:rPr>
          <w:rStyle w:val="Fett"/>
          <w:rFonts w:eastAsiaTheme="majorEastAsia"/>
        </w:rPr>
        <w:t>nechsten</w:t>
      </w:r>
      <w:proofErr w:type="spellEnd"/>
      <w:r>
        <w:rPr>
          <w:rStyle w:val="Fett"/>
          <w:rFonts w:eastAsiaTheme="majorEastAsia"/>
        </w:rPr>
        <w:t xml:space="preserve"> </w:t>
      </w:r>
      <w:proofErr w:type="spellStart"/>
      <w:r>
        <w:rPr>
          <w:rStyle w:val="Fett"/>
          <w:rFonts w:eastAsiaTheme="majorEastAsia"/>
        </w:rPr>
        <w:t>weibs</w:t>
      </w:r>
      <w:proofErr w:type="spellEnd"/>
      <w:r>
        <w:rPr>
          <w:rStyle w:val="Fett"/>
          <w:rFonts w:eastAsiaTheme="majorEastAsia"/>
        </w:rPr>
        <w:t xml:space="preserve"> / noch seines Knechts / noch seiner Magd / noch seines Ochsen / noch seines Esels / noch alles das dein </w:t>
      </w:r>
      <w:proofErr w:type="spellStart"/>
      <w:r>
        <w:rPr>
          <w:rStyle w:val="Fett"/>
          <w:rFonts w:eastAsiaTheme="majorEastAsia"/>
        </w:rPr>
        <w:t>nechster</w:t>
      </w:r>
      <w:proofErr w:type="spellEnd"/>
      <w:r>
        <w:rPr>
          <w:rStyle w:val="Fett"/>
          <w:rFonts w:eastAsiaTheme="majorEastAsia"/>
        </w:rPr>
        <w:t xml:space="preserve"> hat.</w:t>
      </w:r>
      <w:r>
        <w:t xml:space="preserve"> </w:t>
      </w:r>
    </w:p>
    <w:p w14:paraId="1705B1AE" w14:textId="77777777" w:rsidR="00923C96" w:rsidRDefault="00923C96" w:rsidP="00923C96">
      <w:pPr>
        <w:pStyle w:val="berschrift4"/>
      </w:pPr>
      <w:r>
        <w:t>Das Christliche Gebet</w:t>
      </w:r>
    </w:p>
    <w:p w14:paraId="507E2C56" w14:textId="77777777" w:rsidR="00923C96" w:rsidRDefault="00923C96" w:rsidP="00923C96">
      <w:pPr>
        <w:pStyle w:val="StandardWeb"/>
      </w:pPr>
      <w:proofErr w:type="spellStart"/>
      <w:r>
        <w:t>Welchs</w:t>
      </w:r>
      <w:proofErr w:type="spellEnd"/>
      <w:r>
        <w:t xml:space="preserve"> uns Christus selbst gelehret / unser </w:t>
      </w:r>
      <w:proofErr w:type="spellStart"/>
      <w:r>
        <w:t>danckbarkeit</w:t>
      </w:r>
      <w:proofErr w:type="spellEnd"/>
      <w:r>
        <w:t xml:space="preserve"> </w:t>
      </w:r>
      <w:proofErr w:type="spellStart"/>
      <w:r>
        <w:t>fürnemlich</w:t>
      </w:r>
      <w:proofErr w:type="spellEnd"/>
      <w:r>
        <w:t xml:space="preserve"> damit gegen Gott </w:t>
      </w:r>
      <w:proofErr w:type="spellStart"/>
      <w:r>
        <w:t>zuerzeigen</w:t>
      </w:r>
      <w:proofErr w:type="spellEnd"/>
      <w:r>
        <w:t xml:space="preserve"> / und alle </w:t>
      </w:r>
      <w:proofErr w:type="spellStart"/>
      <w:r>
        <w:t>notdurfft</w:t>
      </w:r>
      <w:proofErr w:type="spellEnd"/>
      <w:r>
        <w:t xml:space="preserve"> Leibs und der Seelen von </w:t>
      </w:r>
      <w:proofErr w:type="spellStart"/>
      <w:r>
        <w:t>jhm</w:t>
      </w:r>
      <w:proofErr w:type="spellEnd"/>
      <w:r>
        <w:t xml:space="preserve"> </w:t>
      </w:r>
      <w:proofErr w:type="spellStart"/>
      <w:r>
        <w:t>zuerlangen</w:t>
      </w:r>
      <w:proofErr w:type="spellEnd"/>
      <w:r>
        <w:t xml:space="preserve">. </w:t>
      </w:r>
    </w:p>
    <w:p w14:paraId="1377CE10" w14:textId="77777777" w:rsidR="00923C96" w:rsidRDefault="00923C96" w:rsidP="00923C96">
      <w:pPr>
        <w:pStyle w:val="StandardWeb"/>
      </w:pPr>
      <w:r>
        <w:rPr>
          <w:rStyle w:val="Fett"/>
          <w:rFonts w:eastAsiaTheme="majorEastAsia"/>
        </w:rPr>
        <w:t xml:space="preserve">Unser Vater der du bist in himmeln. Geheiliget werde dein Name. Dein Reich komme. Dein will geschehe / </w:t>
      </w:r>
      <w:proofErr w:type="spellStart"/>
      <w:r>
        <w:rPr>
          <w:rStyle w:val="Fett"/>
          <w:rFonts w:eastAsiaTheme="majorEastAsia"/>
        </w:rPr>
        <w:t>auff</w:t>
      </w:r>
      <w:proofErr w:type="spellEnd"/>
      <w:r>
        <w:rPr>
          <w:rStyle w:val="Fett"/>
          <w:rFonts w:eastAsiaTheme="majorEastAsia"/>
        </w:rPr>
        <w:t xml:space="preserve"> erden wie im </w:t>
      </w:r>
      <w:proofErr w:type="spellStart"/>
      <w:r>
        <w:rPr>
          <w:rStyle w:val="Fett"/>
          <w:rFonts w:eastAsiaTheme="majorEastAsia"/>
        </w:rPr>
        <w:t>himmel</w:t>
      </w:r>
      <w:proofErr w:type="spellEnd"/>
      <w:r>
        <w:rPr>
          <w:rStyle w:val="Fett"/>
          <w:rFonts w:eastAsiaTheme="majorEastAsia"/>
        </w:rPr>
        <w:t xml:space="preserve">. Unser </w:t>
      </w:r>
      <w:proofErr w:type="spellStart"/>
      <w:r>
        <w:rPr>
          <w:rStyle w:val="Fett"/>
          <w:rFonts w:eastAsiaTheme="majorEastAsia"/>
        </w:rPr>
        <w:t>teglich</w:t>
      </w:r>
      <w:proofErr w:type="spellEnd"/>
      <w:r>
        <w:rPr>
          <w:rStyle w:val="Fett"/>
          <w:rFonts w:eastAsiaTheme="majorEastAsia"/>
        </w:rPr>
        <w:t xml:space="preserve"> </w:t>
      </w:r>
      <w:proofErr w:type="spellStart"/>
      <w:r>
        <w:rPr>
          <w:rStyle w:val="Fett"/>
          <w:rFonts w:eastAsiaTheme="majorEastAsia"/>
        </w:rPr>
        <w:t>brod</w:t>
      </w:r>
      <w:proofErr w:type="spellEnd"/>
      <w:r>
        <w:rPr>
          <w:rStyle w:val="Fett"/>
          <w:rFonts w:eastAsiaTheme="majorEastAsia"/>
        </w:rPr>
        <w:t xml:space="preserve"> </w:t>
      </w:r>
      <w:proofErr w:type="spellStart"/>
      <w:r>
        <w:rPr>
          <w:rStyle w:val="Fett"/>
          <w:rFonts w:eastAsiaTheme="majorEastAsia"/>
        </w:rPr>
        <w:t>gieb</w:t>
      </w:r>
      <w:proofErr w:type="spellEnd"/>
      <w:r>
        <w:rPr>
          <w:rStyle w:val="Fett"/>
          <w:rFonts w:eastAsiaTheme="majorEastAsia"/>
        </w:rPr>
        <w:t xml:space="preserve"> uns heut. Und </w:t>
      </w:r>
      <w:proofErr w:type="spellStart"/>
      <w:r>
        <w:rPr>
          <w:rStyle w:val="Fett"/>
          <w:rFonts w:eastAsiaTheme="majorEastAsia"/>
        </w:rPr>
        <w:t>vergieb</w:t>
      </w:r>
      <w:proofErr w:type="spellEnd"/>
      <w:r>
        <w:rPr>
          <w:rStyle w:val="Fett"/>
          <w:rFonts w:eastAsiaTheme="majorEastAsia"/>
        </w:rPr>
        <w:t xml:space="preserve"> uns unser schult / als wir vergeben unsern </w:t>
      </w:r>
      <w:proofErr w:type="spellStart"/>
      <w:r>
        <w:rPr>
          <w:rStyle w:val="Fett"/>
          <w:rFonts w:eastAsiaTheme="majorEastAsia"/>
        </w:rPr>
        <w:t>schuldigern</w:t>
      </w:r>
      <w:proofErr w:type="spellEnd"/>
      <w:r>
        <w:rPr>
          <w:rStyle w:val="Fett"/>
          <w:rFonts w:eastAsiaTheme="majorEastAsia"/>
        </w:rPr>
        <w:t xml:space="preserve">. Und </w:t>
      </w:r>
      <w:proofErr w:type="spellStart"/>
      <w:r>
        <w:rPr>
          <w:rStyle w:val="Fett"/>
          <w:rFonts w:eastAsiaTheme="majorEastAsia"/>
        </w:rPr>
        <w:t>fuere</w:t>
      </w:r>
      <w:proofErr w:type="spellEnd"/>
      <w:r>
        <w:rPr>
          <w:rStyle w:val="Fett"/>
          <w:rFonts w:eastAsiaTheme="majorEastAsia"/>
        </w:rPr>
        <w:t xml:space="preserve"> uns nicht in </w:t>
      </w:r>
      <w:proofErr w:type="spellStart"/>
      <w:r>
        <w:rPr>
          <w:rStyle w:val="Fett"/>
          <w:rFonts w:eastAsiaTheme="majorEastAsia"/>
        </w:rPr>
        <w:t>versuchung</w:t>
      </w:r>
      <w:proofErr w:type="spellEnd"/>
      <w:r>
        <w:rPr>
          <w:rStyle w:val="Fett"/>
          <w:rFonts w:eastAsiaTheme="majorEastAsia"/>
        </w:rPr>
        <w:t xml:space="preserve">: sonder </w:t>
      </w:r>
      <w:proofErr w:type="spellStart"/>
      <w:r>
        <w:rPr>
          <w:rStyle w:val="Fett"/>
          <w:rFonts w:eastAsiaTheme="majorEastAsia"/>
        </w:rPr>
        <w:t>erloese</w:t>
      </w:r>
      <w:proofErr w:type="spellEnd"/>
      <w:r>
        <w:rPr>
          <w:rStyle w:val="Fett"/>
          <w:rFonts w:eastAsiaTheme="majorEastAsia"/>
        </w:rPr>
        <w:t xml:space="preserve"> uns vom </w:t>
      </w:r>
      <w:proofErr w:type="spellStart"/>
      <w:r>
        <w:rPr>
          <w:rStyle w:val="Fett"/>
          <w:rFonts w:eastAsiaTheme="majorEastAsia"/>
        </w:rPr>
        <w:t>boesen</w:t>
      </w:r>
      <w:proofErr w:type="spellEnd"/>
      <w:r>
        <w:rPr>
          <w:rStyle w:val="Fett"/>
          <w:rFonts w:eastAsiaTheme="majorEastAsia"/>
        </w:rPr>
        <w:t xml:space="preserve">. Denn dein ist das Reich / und die </w:t>
      </w:r>
      <w:proofErr w:type="spellStart"/>
      <w:r>
        <w:rPr>
          <w:rStyle w:val="Fett"/>
          <w:rFonts w:eastAsiaTheme="majorEastAsia"/>
        </w:rPr>
        <w:t>krafft</w:t>
      </w:r>
      <w:proofErr w:type="spellEnd"/>
      <w:r>
        <w:rPr>
          <w:rStyle w:val="Fett"/>
          <w:rFonts w:eastAsiaTheme="majorEastAsia"/>
        </w:rPr>
        <w:t xml:space="preserve"> / und die </w:t>
      </w:r>
      <w:proofErr w:type="spellStart"/>
      <w:r>
        <w:rPr>
          <w:rStyle w:val="Fett"/>
          <w:rFonts w:eastAsiaTheme="majorEastAsia"/>
        </w:rPr>
        <w:t>herrligkeit</w:t>
      </w:r>
      <w:proofErr w:type="spellEnd"/>
      <w:r>
        <w:rPr>
          <w:rStyle w:val="Fett"/>
          <w:rFonts w:eastAsiaTheme="majorEastAsia"/>
        </w:rPr>
        <w:t xml:space="preserve"> in </w:t>
      </w:r>
      <w:proofErr w:type="spellStart"/>
      <w:r>
        <w:rPr>
          <w:rStyle w:val="Fett"/>
          <w:rFonts w:eastAsiaTheme="majorEastAsia"/>
        </w:rPr>
        <w:t>ewigkeit</w:t>
      </w:r>
      <w:proofErr w:type="spellEnd"/>
      <w:r>
        <w:rPr>
          <w:rStyle w:val="Fett"/>
          <w:rFonts w:eastAsiaTheme="majorEastAsia"/>
        </w:rPr>
        <w:t xml:space="preserve"> / Amen.</w:t>
      </w:r>
      <w:r>
        <w:t xml:space="preserve"> </w:t>
      </w:r>
    </w:p>
    <w:p w14:paraId="76290816" w14:textId="77777777" w:rsidR="00923C96" w:rsidRDefault="00923C96" w:rsidP="00923C96">
      <w:pPr>
        <w:pStyle w:val="StandardWeb"/>
      </w:pPr>
      <w:r>
        <w:rPr>
          <w:rStyle w:val="Hervorhebung"/>
          <w:rFonts w:eastAsiaTheme="majorEastAsia"/>
        </w:rPr>
        <w:t>An den Christlichen Leser.</w:t>
      </w:r>
      <w:r>
        <w:br/>
        <w:t xml:space="preserve">Was </w:t>
      </w:r>
      <w:proofErr w:type="spellStart"/>
      <w:r>
        <w:t>jm</w:t>
      </w:r>
      <w:proofErr w:type="spellEnd"/>
      <w:r>
        <w:t xml:space="preserve"> ersten </w:t>
      </w:r>
      <w:proofErr w:type="spellStart"/>
      <w:r>
        <w:t>truck</w:t>
      </w:r>
      <w:proofErr w:type="spellEnd"/>
      <w:r>
        <w:t xml:space="preserve"> </w:t>
      </w:r>
      <w:proofErr w:type="spellStart"/>
      <w:r>
        <w:t>ubersehen</w:t>
      </w:r>
      <w:proofErr w:type="spellEnd"/>
      <w:r>
        <w:t xml:space="preserve"> / als </w:t>
      </w:r>
      <w:proofErr w:type="spellStart"/>
      <w:r>
        <w:t>fürnemlich</w:t>
      </w:r>
      <w:proofErr w:type="spellEnd"/>
      <w:r>
        <w:t xml:space="preserve"> </w:t>
      </w:r>
      <w:proofErr w:type="spellStart"/>
      <w:r>
        <w:t>folio</w:t>
      </w:r>
      <w:proofErr w:type="spellEnd"/>
      <w:r>
        <w:t xml:space="preserve"> 55. Ist </w:t>
      </w:r>
      <w:proofErr w:type="spellStart"/>
      <w:r>
        <w:t>jetzunder</w:t>
      </w:r>
      <w:proofErr w:type="spellEnd"/>
      <w:r>
        <w:t xml:space="preserve"> </w:t>
      </w:r>
      <w:proofErr w:type="spellStart"/>
      <w:r>
        <w:t>auß</w:t>
      </w:r>
      <w:proofErr w:type="spellEnd"/>
      <w:r>
        <w:t xml:space="preserve"> </w:t>
      </w:r>
      <w:proofErr w:type="spellStart"/>
      <w:r>
        <w:t>befelch</w:t>
      </w:r>
      <w:proofErr w:type="spellEnd"/>
      <w:r>
        <w:t xml:space="preserve"> Churfürstlicher Gnaden addiert worden. 1563. </w:t>
      </w:r>
    </w:p>
    <w:p w14:paraId="422DBB1E" w14:textId="77777777" w:rsidR="0022039F" w:rsidRDefault="0022039F" w:rsidP="0022039F"/>
    <w:p w14:paraId="6F703D8B" w14:textId="77777777" w:rsidR="00D5498D" w:rsidRPr="00D5498D" w:rsidRDefault="007166CE" w:rsidP="008E63BE">
      <w:pPr>
        <w:pStyle w:val="berschrift1"/>
      </w:pPr>
      <w:r>
        <w:br w:type="page"/>
      </w:r>
      <w:r w:rsidR="00D5498D" w:rsidRPr="00D5498D">
        <w:t>Quellen:</w:t>
      </w:r>
    </w:p>
    <w:p w14:paraId="3FF600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B8E28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7AC6E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D16549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CB8402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383134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688751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C00164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A64248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ED9E4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80D8EA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B255EE1" w14:textId="56B2C1B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3C96"/>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23C96"/>
    <w:rsid w:val="00C35859"/>
    <w:rsid w:val="00CC4EAC"/>
    <w:rsid w:val="00D14D4F"/>
    <w:rsid w:val="00D5498D"/>
    <w:rsid w:val="00DF02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7E76A"/>
  <w15:chartTrackingRefBased/>
  <w15:docId w15:val="{5E92B793-B824-41E6-8B3D-012388B80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923C96"/>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923C9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923C96"/>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923C96"/>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unhideWhenUsed/>
    <w:rsid w:val="00923C96"/>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923C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2695850">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42409133">
      <w:bodyDiv w:val="1"/>
      <w:marLeft w:val="0"/>
      <w:marRight w:val="0"/>
      <w:marTop w:val="0"/>
      <w:marBottom w:val="0"/>
      <w:divBdr>
        <w:top w:val="none" w:sz="0" w:space="0" w:color="auto"/>
        <w:left w:val="none" w:sz="0" w:space="0" w:color="auto"/>
        <w:bottom w:val="none" w:sz="0" w:space="0" w:color="auto"/>
        <w:right w:val="none" w:sz="0" w:space="0" w:color="auto"/>
      </w:divBdr>
      <w:divsChild>
        <w:div w:id="695040741">
          <w:marLeft w:val="0"/>
          <w:marRight w:val="0"/>
          <w:marTop w:val="0"/>
          <w:marBottom w:val="0"/>
          <w:divBdr>
            <w:top w:val="none" w:sz="0" w:space="0" w:color="auto"/>
            <w:left w:val="none" w:sz="0" w:space="0" w:color="auto"/>
            <w:bottom w:val="none" w:sz="0" w:space="0" w:color="auto"/>
            <w:right w:val="none" w:sz="0" w:space="0" w:color="auto"/>
          </w:divBdr>
        </w:div>
        <w:div w:id="1193107233">
          <w:marLeft w:val="0"/>
          <w:marRight w:val="0"/>
          <w:marTop w:val="0"/>
          <w:marBottom w:val="0"/>
          <w:divBdr>
            <w:top w:val="none" w:sz="0" w:space="0" w:color="auto"/>
            <w:left w:val="none" w:sz="0" w:space="0" w:color="auto"/>
            <w:bottom w:val="none" w:sz="0" w:space="0" w:color="auto"/>
            <w:right w:val="none" w:sz="0" w:space="0" w:color="auto"/>
          </w:divBdr>
        </w:div>
        <w:div w:id="294143828">
          <w:marLeft w:val="0"/>
          <w:marRight w:val="0"/>
          <w:marTop w:val="0"/>
          <w:marBottom w:val="0"/>
          <w:divBdr>
            <w:top w:val="none" w:sz="0" w:space="0" w:color="auto"/>
            <w:left w:val="none" w:sz="0" w:space="0" w:color="auto"/>
            <w:bottom w:val="none" w:sz="0" w:space="0" w:color="auto"/>
            <w:right w:val="none" w:sz="0" w:space="0" w:color="auto"/>
          </w:divBdr>
        </w:div>
        <w:div w:id="2130850739">
          <w:marLeft w:val="0"/>
          <w:marRight w:val="0"/>
          <w:marTop w:val="0"/>
          <w:marBottom w:val="0"/>
          <w:divBdr>
            <w:top w:val="none" w:sz="0" w:space="0" w:color="auto"/>
            <w:left w:val="none" w:sz="0" w:space="0" w:color="auto"/>
            <w:bottom w:val="none" w:sz="0" w:space="0" w:color="auto"/>
            <w:right w:val="none" w:sz="0" w:space="0" w:color="auto"/>
          </w:divBdr>
        </w:div>
        <w:div w:id="1899628911">
          <w:marLeft w:val="0"/>
          <w:marRight w:val="0"/>
          <w:marTop w:val="0"/>
          <w:marBottom w:val="0"/>
          <w:divBdr>
            <w:top w:val="none" w:sz="0" w:space="0" w:color="auto"/>
            <w:left w:val="none" w:sz="0" w:space="0" w:color="auto"/>
            <w:bottom w:val="none" w:sz="0" w:space="0" w:color="auto"/>
            <w:right w:val="none" w:sz="0" w:space="0" w:color="auto"/>
          </w:divBdr>
        </w:div>
        <w:div w:id="2039692991">
          <w:marLeft w:val="0"/>
          <w:marRight w:val="0"/>
          <w:marTop w:val="0"/>
          <w:marBottom w:val="0"/>
          <w:divBdr>
            <w:top w:val="none" w:sz="0" w:space="0" w:color="auto"/>
            <w:left w:val="none" w:sz="0" w:space="0" w:color="auto"/>
            <w:bottom w:val="none" w:sz="0" w:space="0" w:color="auto"/>
            <w:right w:val="none" w:sz="0" w:space="0" w:color="auto"/>
          </w:divBdr>
        </w:div>
        <w:div w:id="767316466">
          <w:marLeft w:val="0"/>
          <w:marRight w:val="0"/>
          <w:marTop w:val="0"/>
          <w:marBottom w:val="0"/>
          <w:divBdr>
            <w:top w:val="none" w:sz="0" w:space="0" w:color="auto"/>
            <w:left w:val="none" w:sz="0" w:space="0" w:color="auto"/>
            <w:bottom w:val="none" w:sz="0" w:space="0" w:color="auto"/>
            <w:right w:val="none" w:sz="0" w:space="0" w:color="auto"/>
          </w:divBdr>
        </w:div>
        <w:div w:id="1240361923">
          <w:marLeft w:val="0"/>
          <w:marRight w:val="0"/>
          <w:marTop w:val="0"/>
          <w:marBottom w:val="0"/>
          <w:divBdr>
            <w:top w:val="none" w:sz="0" w:space="0" w:color="auto"/>
            <w:left w:val="none" w:sz="0" w:space="0" w:color="auto"/>
            <w:bottom w:val="none" w:sz="0" w:space="0" w:color="auto"/>
            <w:right w:val="none" w:sz="0" w:space="0" w:color="auto"/>
          </w:divBdr>
        </w:div>
        <w:div w:id="1246644897">
          <w:marLeft w:val="0"/>
          <w:marRight w:val="0"/>
          <w:marTop w:val="0"/>
          <w:marBottom w:val="0"/>
          <w:divBdr>
            <w:top w:val="none" w:sz="0" w:space="0" w:color="auto"/>
            <w:left w:val="none" w:sz="0" w:space="0" w:color="auto"/>
            <w:bottom w:val="none" w:sz="0" w:space="0" w:color="auto"/>
            <w:right w:val="none" w:sz="0" w:space="0" w:color="auto"/>
          </w:divBdr>
        </w:div>
        <w:div w:id="290675007">
          <w:marLeft w:val="0"/>
          <w:marRight w:val="0"/>
          <w:marTop w:val="0"/>
          <w:marBottom w:val="0"/>
          <w:divBdr>
            <w:top w:val="none" w:sz="0" w:space="0" w:color="auto"/>
            <w:left w:val="none" w:sz="0" w:space="0" w:color="auto"/>
            <w:bottom w:val="none" w:sz="0" w:space="0" w:color="auto"/>
            <w:right w:val="none" w:sz="0" w:space="0" w:color="auto"/>
          </w:divBdr>
        </w:div>
        <w:div w:id="1908563328">
          <w:marLeft w:val="0"/>
          <w:marRight w:val="0"/>
          <w:marTop w:val="0"/>
          <w:marBottom w:val="0"/>
          <w:divBdr>
            <w:top w:val="none" w:sz="0" w:space="0" w:color="auto"/>
            <w:left w:val="none" w:sz="0" w:space="0" w:color="auto"/>
            <w:bottom w:val="none" w:sz="0" w:space="0" w:color="auto"/>
            <w:right w:val="none" w:sz="0" w:space="0" w:color="auto"/>
          </w:divBdr>
        </w:div>
        <w:div w:id="168755868">
          <w:marLeft w:val="0"/>
          <w:marRight w:val="0"/>
          <w:marTop w:val="0"/>
          <w:marBottom w:val="0"/>
          <w:divBdr>
            <w:top w:val="none" w:sz="0" w:space="0" w:color="auto"/>
            <w:left w:val="none" w:sz="0" w:space="0" w:color="auto"/>
            <w:bottom w:val="none" w:sz="0" w:space="0" w:color="auto"/>
            <w:right w:val="none" w:sz="0" w:space="0" w:color="auto"/>
          </w:divBdr>
        </w:div>
        <w:div w:id="355469841">
          <w:marLeft w:val="0"/>
          <w:marRight w:val="0"/>
          <w:marTop w:val="0"/>
          <w:marBottom w:val="0"/>
          <w:divBdr>
            <w:top w:val="none" w:sz="0" w:space="0" w:color="auto"/>
            <w:left w:val="none" w:sz="0" w:space="0" w:color="auto"/>
            <w:bottom w:val="none" w:sz="0" w:space="0" w:color="auto"/>
            <w:right w:val="none" w:sz="0" w:space="0" w:color="auto"/>
          </w:divBdr>
        </w:div>
        <w:div w:id="837311512">
          <w:marLeft w:val="0"/>
          <w:marRight w:val="0"/>
          <w:marTop w:val="0"/>
          <w:marBottom w:val="0"/>
          <w:divBdr>
            <w:top w:val="none" w:sz="0" w:space="0" w:color="auto"/>
            <w:left w:val="none" w:sz="0" w:space="0" w:color="auto"/>
            <w:bottom w:val="none" w:sz="0" w:space="0" w:color="auto"/>
            <w:right w:val="none" w:sz="0" w:space="0" w:color="auto"/>
          </w:divBdr>
        </w:div>
        <w:div w:id="713818977">
          <w:marLeft w:val="0"/>
          <w:marRight w:val="0"/>
          <w:marTop w:val="0"/>
          <w:marBottom w:val="0"/>
          <w:divBdr>
            <w:top w:val="none" w:sz="0" w:space="0" w:color="auto"/>
            <w:left w:val="none" w:sz="0" w:space="0" w:color="auto"/>
            <w:bottom w:val="none" w:sz="0" w:space="0" w:color="auto"/>
            <w:right w:val="none" w:sz="0" w:space="0" w:color="auto"/>
          </w:divBdr>
        </w:div>
        <w:div w:id="1001815779">
          <w:marLeft w:val="0"/>
          <w:marRight w:val="0"/>
          <w:marTop w:val="0"/>
          <w:marBottom w:val="0"/>
          <w:divBdr>
            <w:top w:val="none" w:sz="0" w:space="0" w:color="auto"/>
            <w:left w:val="none" w:sz="0" w:space="0" w:color="auto"/>
            <w:bottom w:val="none" w:sz="0" w:space="0" w:color="auto"/>
            <w:right w:val="none" w:sz="0" w:space="0" w:color="auto"/>
          </w:divBdr>
        </w:div>
        <w:div w:id="18501003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31</Pages>
  <Words>8569</Words>
  <Characters>53988</Characters>
  <Application>Microsoft Office Word</Application>
  <DocSecurity>0</DocSecurity>
  <Lines>449</Lines>
  <Paragraphs>124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62433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2020-11-01T08:03:00Z</dcterms:modified>
  <dc:title>Pfälzer Katechismus</dc:title>
  <dc:creator>Ursinus, Zacharias</dc:creator>
  <cp:keywords>Katechismus</cp:keywords>
  <dc:language>de</dc:language>
</cp:coreProperties>
</file>